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7673A" w14:textId="5D9FC015" w:rsidR="00974E78" w:rsidRPr="005063AB" w:rsidRDefault="009B0A18" w:rsidP="009B0A18">
      <w:pPr>
        <w:spacing w:before="77" w:line="360" w:lineRule="auto"/>
        <w:rPr>
          <w:rFonts w:ascii="Times New Roman" w:hAnsi="Times New Roman" w:cs="Times New Roman"/>
          <w:sz w:val="24"/>
          <w:szCs w:val="24"/>
        </w:rPr>
      </w:pPr>
      <w:r>
        <w:rPr>
          <w:rFonts w:ascii="Times New Roman" w:hAnsi="Times New Roman" w:cs="Times New Roman"/>
          <w:sz w:val="24"/>
          <w:szCs w:val="24"/>
        </w:rPr>
        <w:t xml:space="preserve">                                                                                                        </w:t>
      </w:r>
      <w:r w:rsidR="00F2139E" w:rsidRPr="005063AB">
        <w:rPr>
          <w:rFonts w:ascii="Times New Roman" w:hAnsi="Times New Roman" w:cs="Times New Roman"/>
          <w:sz w:val="24"/>
          <w:szCs w:val="24"/>
        </w:rPr>
        <w:t>Załącznik</w:t>
      </w:r>
      <w:r w:rsidR="00F2139E" w:rsidRPr="005063AB">
        <w:rPr>
          <w:rFonts w:ascii="Times New Roman" w:hAnsi="Times New Roman" w:cs="Times New Roman"/>
          <w:spacing w:val="-7"/>
          <w:sz w:val="24"/>
          <w:szCs w:val="24"/>
        </w:rPr>
        <w:t xml:space="preserve"> </w:t>
      </w:r>
      <w:r w:rsidR="00F2139E" w:rsidRPr="005063AB">
        <w:rPr>
          <w:rFonts w:ascii="Times New Roman" w:hAnsi="Times New Roman" w:cs="Times New Roman"/>
          <w:sz w:val="24"/>
          <w:szCs w:val="24"/>
        </w:rPr>
        <w:t>Nr</w:t>
      </w:r>
      <w:r w:rsidR="00F2139E" w:rsidRPr="005063AB">
        <w:rPr>
          <w:rFonts w:ascii="Times New Roman" w:hAnsi="Times New Roman" w:cs="Times New Roman"/>
          <w:spacing w:val="-1"/>
          <w:sz w:val="24"/>
          <w:szCs w:val="24"/>
        </w:rPr>
        <w:t xml:space="preserve"> </w:t>
      </w:r>
      <w:r w:rsidR="00335E03" w:rsidRPr="005063AB">
        <w:rPr>
          <w:rFonts w:ascii="Times New Roman" w:hAnsi="Times New Roman" w:cs="Times New Roman"/>
          <w:sz w:val="24"/>
          <w:szCs w:val="24"/>
        </w:rPr>
        <w:t>6</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1"/>
          <w:sz w:val="24"/>
          <w:szCs w:val="24"/>
        </w:rPr>
        <w:t xml:space="preserve"> </w:t>
      </w:r>
      <w:r w:rsidR="00F2139E" w:rsidRPr="005063AB">
        <w:rPr>
          <w:rFonts w:ascii="Times New Roman" w:hAnsi="Times New Roman" w:cs="Times New Roman"/>
          <w:spacing w:val="-5"/>
          <w:sz w:val="24"/>
          <w:szCs w:val="24"/>
        </w:rPr>
        <w:t>SWZ</w:t>
      </w:r>
    </w:p>
    <w:p w14:paraId="73ECBF7A" w14:textId="2424F794" w:rsidR="009E4DF4" w:rsidRPr="005063AB" w:rsidRDefault="00F2139E" w:rsidP="005063AB">
      <w:pPr>
        <w:spacing w:before="24" w:line="360" w:lineRule="auto"/>
        <w:rPr>
          <w:rFonts w:ascii="Times New Roman" w:hAnsi="Times New Roman" w:cs="Times New Roman"/>
          <w:b/>
          <w:spacing w:val="-2"/>
          <w:sz w:val="24"/>
          <w:szCs w:val="24"/>
        </w:rPr>
      </w:pPr>
      <w:r w:rsidRPr="005063AB">
        <w:rPr>
          <w:rFonts w:ascii="Times New Roman" w:hAnsi="Times New Roman" w:cs="Times New Roman"/>
          <w:noProof/>
          <w:sz w:val="24"/>
          <w:szCs w:val="24"/>
          <w:lang w:eastAsia="pl-PL"/>
        </w:rPr>
        <mc:AlternateContent>
          <mc:Choice Requires="wps">
            <w:drawing>
              <wp:anchor distT="0" distB="0" distL="0" distR="0" simplePos="0" relativeHeight="487587840" behindDoc="1" locked="0" layoutInCell="1" allowOverlap="1" wp14:anchorId="346A0752" wp14:editId="62A7A855">
                <wp:simplePos x="0" y="0"/>
                <wp:positionH relativeFrom="page">
                  <wp:posOffset>881176</wp:posOffset>
                </wp:positionH>
                <wp:positionV relativeFrom="paragraph">
                  <wp:posOffset>233095</wp:posOffset>
                </wp:positionV>
                <wp:extent cx="5798185" cy="635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6350"/>
                        </a:xfrm>
                        <a:custGeom>
                          <a:avLst/>
                          <a:gdLst/>
                          <a:ahLst/>
                          <a:cxnLst/>
                          <a:rect l="l" t="t" r="r" b="b"/>
                          <a:pathLst>
                            <a:path w="5798185" h="6350">
                              <a:moveTo>
                                <a:pt x="5798184" y="0"/>
                              </a:moveTo>
                              <a:lnTo>
                                <a:pt x="0" y="0"/>
                              </a:lnTo>
                              <a:lnTo>
                                <a:pt x="0" y="6096"/>
                              </a:lnTo>
                              <a:lnTo>
                                <a:pt x="5798184" y="6096"/>
                              </a:lnTo>
                              <a:lnTo>
                                <a:pt x="57981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82BF93" id="Graphic 1" o:spid="_x0000_s1026" style="position:absolute;margin-left:69.4pt;margin-top:18.35pt;width:456.5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81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" path="m5798184,l,,,6096r5798184,l5798184,xe" fillcolor="black" stroked="f">
                <v:path arrowok="t"/>
                <w10:wrap type="topAndBottom" anchorx="page"/>
              </v:shape>
            </w:pict>
          </mc:Fallback>
        </mc:AlternateContent>
      </w:r>
      <w:r w:rsidR="00335E03" w:rsidRPr="005063AB">
        <w:rPr>
          <w:rFonts w:ascii="Times New Roman" w:hAnsi="Times New Roman" w:cs="Times New Roman"/>
          <w:b/>
          <w:sz w:val="24"/>
          <w:szCs w:val="24"/>
        </w:rPr>
        <w:t xml:space="preserve">    I-ZP.271.</w:t>
      </w:r>
      <w:r w:rsidR="00475526">
        <w:rPr>
          <w:rFonts w:ascii="Times New Roman" w:hAnsi="Times New Roman" w:cs="Times New Roman"/>
          <w:b/>
          <w:sz w:val="24"/>
          <w:szCs w:val="24"/>
        </w:rPr>
        <w:t>5</w:t>
      </w:r>
      <w:r w:rsidR="00335E03" w:rsidRPr="005063AB">
        <w:rPr>
          <w:rFonts w:ascii="Times New Roman" w:hAnsi="Times New Roman" w:cs="Times New Roman"/>
          <w:b/>
          <w:sz w:val="24"/>
          <w:szCs w:val="24"/>
        </w:rPr>
        <w:t>.202</w:t>
      </w:r>
      <w:r w:rsidR="00416AD9">
        <w:rPr>
          <w:rFonts w:ascii="Times New Roman" w:hAnsi="Times New Roman" w:cs="Times New Roman"/>
          <w:b/>
          <w:sz w:val="24"/>
          <w:szCs w:val="24"/>
        </w:rPr>
        <w:t>5</w:t>
      </w:r>
    </w:p>
    <w:p w14:paraId="5FE8E0FC" w14:textId="5D1298F8" w:rsidR="00AF0514" w:rsidRPr="005063AB" w:rsidRDefault="00AF0514" w:rsidP="005063AB">
      <w:pPr>
        <w:pStyle w:val="Tekstpodstawowy"/>
        <w:spacing w:before="82" w:line="360" w:lineRule="auto"/>
        <w:jc w:val="center"/>
        <w:rPr>
          <w:rFonts w:ascii="Times New Roman" w:hAnsi="Times New Roman" w:cs="Times New Roman"/>
        </w:rPr>
      </w:pPr>
      <w:r w:rsidRPr="005063AB">
        <w:rPr>
          <w:rFonts w:ascii="Times New Roman" w:hAnsi="Times New Roman" w:cs="Times New Roman"/>
        </w:rPr>
        <w:t>UMOWA Nr…………</w:t>
      </w:r>
    </w:p>
    <w:p w14:paraId="2DF57A33" w14:textId="17890ECF" w:rsidR="00416AD9" w:rsidRPr="00416AD9" w:rsidRDefault="00AF0514" w:rsidP="00416AD9">
      <w:pPr>
        <w:jc w:val="center"/>
        <w:rPr>
          <w:rFonts w:ascii="Times New Roman" w:eastAsia="Times New Roman" w:hAnsi="Times New Roman" w:cs="Times New Roman"/>
          <w:sz w:val="24"/>
          <w:szCs w:val="24"/>
          <w:lang w:eastAsia="ar-SA"/>
        </w:rPr>
      </w:pPr>
      <w:r w:rsidRPr="00416AD9">
        <w:rPr>
          <w:rFonts w:ascii="Times New Roman" w:hAnsi="Times New Roman" w:cs="Times New Roman"/>
        </w:rPr>
        <w:t xml:space="preserve">na usługę dot. </w:t>
      </w:r>
      <w:r w:rsidR="00416AD9" w:rsidRPr="00416AD9">
        <w:rPr>
          <w:rFonts w:ascii="Times New Roman" w:eastAsia="Times New Roman" w:hAnsi="Times New Roman" w:cs="Times New Roman"/>
          <w:sz w:val="24"/>
          <w:szCs w:val="24"/>
          <w:lang w:eastAsia="pl-PL"/>
        </w:rPr>
        <w:t>opracowania</w:t>
      </w:r>
      <w:r w:rsidR="00416AD9" w:rsidRPr="00416AD9">
        <w:rPr>
          <w:rFonts w:ascii="Times New Roman" w:eastAsia="Times New Roman" w:hAnsi="Times New Roman" w:cs="Times New Roman"/>
          <w:sz w:val="24"/>
          <w:szCs w:val="24"/>
          <w:lang w:eastAsia="ar-SA"/>
        </w:rPr>
        <w:t xml:space="preserve">  dokumentacji projektowej  dla zadania </w:t>
      </w:r>
    </w:p>
    <w:p w14:paraId="3D5DBC23" w14:textId="77777777" w:rsidR="00416AD9" w:rsidRPr="00416AD9" w:rsidRDefault="00416AD9" w:rsidP="00416AD9">
      <w:pPr>
        <w:widowControl/>
        <w:autoSpaceDE/>
        <w:autoSpaceDN/>
        <w:spacing w:line="276" w:lineRule="auto"/>
        <w:jc w:val="center"/>
        <w:rPr>
          <w:rFonts w:ascii="Times New Roman" w:eastAsia="Times New Roman" w:hAnsi="Times New Roman" w:cs="Times New Roman"/>
          <w:sz w:val="24"/>
          <w:szCs w:val="24"/>
          <w:lang w:eastAsia="pl-PL"/>
        </w:rPr>
      </w:pPr>
      <w:r w:rsidRPr="00416AD9">
        <w:rPr>
          <w:rFonts w:ascii="Times New Roman" w:eastAsia="Times New Roman" w:hAnsi="Times New Roman" w:cs="Times New Roman"/>
          <w:sz w:val="24"/>
          <w:szCs w:val="24"/>
          <w:lang w:eastAsia="ar-SA"/>
        </w:rPr>
        <w:t>„REWITALIZACJA OBIEKTU PAŁACOWEGO W BRANICY RADZYŃSKIEJ”</w:t>
      </w:r>
    </w:p>
    <w:p w14:paraId="611347AF" w14:textId="50075ABD" w:rsidR="00974E78" w:rsidRPr="005063AB" w:rsidRDefault="00974E78" w:rsidP="005063AB">
      <w:pPr>
        <w:pStyle w:val="Tekstpodstawowy"/>
        <w:spacing w:before="82" w:line="360" w:lineRule="auto"/>
        <w:jc w:val="center"/>
        <w:rPr>
          <w:rFonts w:ascii="Times New Roman" w:hAnsi="Times New Roman" w:cs="Times New Roman"/>
        </w:rPr>
      </w:pPr>
    </w:p>
    <w:p w14:paraId="13850D79" w14:textId="77777777" w:rsidR="00AF0514" w:rsidRPr="005063AB" w:rsidRDefault="00AF0514" w:rsidP="005063AB">
      <w:pPr>
        <w:pStyle w:val="Tekstpodstawowy"/>
        <w:spacing w:before="82" w:line="360" w:lineRule="auto"/>
        <w:jc w:val="center"/>
        <w:rPr>
          <w:rFonts w:ascii="Times New Roman" w:hAnsi="Times New Roman" w:cs="Times New Roman"/>
        </w:rPr>
      </w:pPr>
    </w:p>
    <w:p w14:paraId="245EC473" w14:textId="06BEE4B0"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zawarta w dniu ..............................202</w:t>
      </w:r>
      <w:r w:rsidR="009B0A18">
        <w:rPr>
          <w:rFonts w:ascii="Times New Roman" w:hAnsi="Times New Roman" w:cs="Times New Roman"/>
          <w:bCs/>
        </w:rPr>
        <w:t>5</w:t>
      </w:r>
      <w:r w:rsidRPr="005063AB">
        <w:rPr>
          <w:rFonts w:ascii="Times New Roman" w:hAnsi="Times New Roman" w:cs="Times New Roman"/>
          <w:bCs/>
        </w:rPr>
        <w:t xml:space="preserve"> r. w Radzyniu  Podlaskim pomiędzy:</w:t>
      </w:r>
    </w:p>
    <w:p w14:paraId="2877FBAF" w14:textId="6F3AF40F"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 xml:space="preserve"> Gminą Radzyń Podlaski; 21-300 Radzyń Podlaski; ul. Warszawska 32</w:t>
      </w:r>
    </w:p>
    <w:p w14:paraId="1DFF22F2" w14:textId="77777777"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reprezentowaną przez</w:t>
      </w:r>
    </w:p>
    <w:p w14:paraId="5FEC647F" w14:textId="77777777"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Wójta Gminy Radzyń Podlaski –  Daniela Grochowskiego</w:t>
      </w:r>
    </w:p>
    <w:p w14:paraId="0AD83A07" w14:textId="77777777"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przy kontrasygnacie Skarbnika Gminy Radzyń Podlaski –  Zenona Matejek</w:t>
      </w:r>
    </w:p>
    <w:p w14:paraId="0DFEF840" w14:textId="2436C283" w:rsidR="00335E03"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zwaną dalej „Zamawiającym”,</w:t>
      </w:r>
    </w:p>
    <w:p w14:paraId="2DB0886C" w14:textId="392CFD52" w:rsidR="00974E78" w:rsidRPr="005063AB" w:rsidRDefault="00F2139E" w:rsidP="005063AB">
      <w:pPr>
        <w:pStyle w:val="Tekstpodstawowy"/>
        <w:tabs>
          <w:tab w:val="left" w:pos="9356"/>
        </w:tabs>
        <w:spacing w:before="2" w:line="360" w:lineRule="auto"/>
        <w:ind w:left="196" w:right="54"/>
        <w:rPr>
          <w:rFonts w:ascii="Times New Roman" w:hAnsi="Times New Roman" w:cs="Times New Roman"/>
        </w:rPr>
      </w:pPr>
      <w:r w:rsidRPr="005063AB">
        <w:rPr>
          <w:rFonts w:ascii="Times New Roman" w:hAnsi="Times New Roman" w:cs="Times New Roman"/>
          <w:bCs/>
        </w:rPr>
        <w:t>a</w:t>
      </w:r>
    </w:p>
    <w:p w14:paraId="686E5EB7" w14:textId="77777777" w:rsidR="00D60F19" w:rsidRPr="005063AB" w:rsidRDefault="00D60F19" w:rsidP="005063AB">
      <w:pPr>
        <w:pStyle w:val="Default"/>
        <w:spacing w:line="360" w:lineRule="auto"/>
        <w:ind w:left="142"/>
        <w:jc w:val="both"/>
        <w:rPr>
          <w:rFonts w:ascii="Times New Roman" w:hAnsi="Times New Roman" w:cs="Times New Roman"/>
          <w:i/>
          <w:color w:val="auto"/>
        </w:rPr>
      </w:pPr>
      <w:r w:rsidRPr="005063AB">
        <w:rPr>
          <w:rFonts w:ascii="Times New Roman" w:hAnsi="Times New Roman" w:cs="Times New Roman"/>
          <w:i/>
          <w:color w:val="auto"/>
        </w:rPr>
        <w:t xml:space="preserve">*gdy kontrahentem jest spółka prawa handlowego: </w:t>
      </w:r>
    </w:p>
    <w:p w14:paraId="10D00495" w14:textId="49723055" w:rsidR="00D60F19" w:rsidRPr="005063AB" w:rsidRDefault="00D60F19" w:rsidP="005063AB">
      <w:pPr>
        <w:pStyle w:val="Default"/>
        <w:spacing w:line="360" w:lineRule="auto"/>
        <w:ind w:left="142"/>
        <w:jc w:val="both"/>
        <w:rPr>
          <w:rFonts w:ascii="Times New Roman" w:hAnsi="Times New Roman" w:cs="Times New Roman"/>
          <w:color w:val="auto"/>
        </w:rPr>
      </w:pPr>
      <w:r w:rsidRPr="005063AB">
        <w:rPr>
          <w:rFonts w:ascii="Times New Roman" w:hAnsi="Times New Roman" w:cs="Times New Roman"/>
          <w:b/>
          <w:color w:val="auto"/>
        </w:rPr>
        <w:t>spółką pod firmą</w:t>
      </w:r>
      <w:r w:rsidRPr="005063AB">
        <w:rPr>
          <w:rFonts w:ascii="Times New Roman" w:hAnsi="Times New Roman" w:cs="Times New Roman"/>
          <w:color w:val="auto"/>
        </w:rPr>
        <w:t xml:space="preserve">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kapitał zakładowy …………………… zł </w:t>
      </w:r>
      <w:r w:rsidRPr="005063AB">
        <w:rPr>
          <w:rFonts w:ascii="Times New Roman" w:hAnsi="Times New Roman" w:cs="Times New Roman"/>
          <w:i/>
          <w:iCs/>
          <w:color w:val="auto"/>
        </w:rPr>
        <w:t>(jeżeli Wykonawcą jest spółka z ograniczoną odpowiedzialnością lub akcyjna), wpłacony …………………………. (w całości lub w części – jeżeli Wykonawcą jest spółka akcyjna),</w:t>
      </w:r>
      <w:r w:rsidRPr="005063AB">
        <w:rPr>
          <w:rFonts w:ascii="Times New Roman" w:hAnsi="Times New Roman" w:cs="Times New Roman"/>
          <w:color w:val="auto"/>
        </w:rPr>
        <w:t xml:space="preserve"> zwaną dalej „Wykonawcą”, reprezentowaną przez ..........</w:t>
      </w:r>
      <w:r w:rsidRPr="005063AB">
        <w:rPr>
          <w:rStyle w:val="Znakiprzypiswdolnych"/>
          <w:rFonts w:ascii="Times New Roman" w:hAnsi="Times New Roman" w:cs="Times New Roman"/>
          <w:color w:val="auto"/>
        </w:rPr>
        <w:footnoteReference w:id="1"/>
      </w:r>
      <w:r w:rsidRPr="005063AB">
        <w:rPr>
          <w:rFonts w:ascii="Times New Roman" w:hAnsi="Times New Roman" w:cs="Times New Roman"/>
          <w:color w:val="auto"/>
        </w:rPr>
        <w:t>/reprezentowaną przez … działającą/-ego na podstawie pełnomocnictwa, stanowiącego załącznik do umowy</w:t>
      </w:r>
      <w:r w:rsidRPr="005063AB">
        <w:rPr>
          <w:rStyle w:val="Znakiprzypiswdolnych"/>
          <w:rFonts w:ascii="Times New Roman" w:hAnsi="Times New Roman" w:cs="Times New Roman"/>
          <w:color w:val="auto"/>
        </w:rPr>
        <w:footnoteReference w:id="2"/>
      </w:r>
      <w:r w:rsidRPr="005063AB">
        <w:rPr>
          <w:rFonts w:ascii="Times New Roman" w:hAnsi="Times New Roman" w:cs="Times New Roman"/>
          <w:color w:val="auto"/>
        </w:rPr>
        <w:t xml:space="preserve">, </w:t>
      </w:r>
    </w:p>
    <w:p w14:paraId="174C874C" w14:textId="77777777" w:rsidR="00D60F19" w:rsidRPr="005063AB" w:rsidRDefault="00D60F19" w:rsidP="005063AB">
      <w:pPr>
        <w:pStyle w:val="Default"/>
        <w:spacing w:line="360" w:lineRule="auto"/>
        <w:ind w:left="142"/>
        <w:jc w:val="both"/>
        <w:rPr>
          <w:rFonts w:ascii="Times New Roman" w:hAnsi="Times New Roman" w:cs="Times New Roman"/>
          <w:i/>
          <w:color w:val="auto"/>
        </w:rPr>
      </w:pPr>
      <w:r w:rsidRPr="005063AB">
        <w:rPr>
          <w:rFonts w:ascii="Times New Roman" w:hAnsi="Times New Roman" w:cs="Times New Roman"/>
          <w:i/>
          <w:color w:val="auto"/>
        </w:rPr>
        <w:t xml:space="preserve">*gdy kontrahentem jest osoba fizyczna prowadząca działalność gospodarczą: </w:t>
      </w:r>
    </w:p>
    <w:p w14:paraId="6DEF26CE" w14:textId="77777777" w:rsidR="00D60F19" w:rsidRPr="005063AB" w:rsidRDefault="00D60F19" w:rsidP="005063AB">
      <w:pPr>
        <w:pStyle w:val="Default"/>
        <w:spacing w:line="360" w:lineRule="auto"/>
        <w:ind w:left="142"/>
        <w:jc w:val="both"/>
        <w:rPr>
          <w:rFonts w:ascii="Times New Roman" w:hAnsi="Times New Roman" w:cs="Times New Roman"/>
          <w:color w:val="auto"/>
        </w:rPr>
      </w:pPr>
      <w:r w:rsidRPr="005063AB">
        <w:rPr>
          <w:rFonts w:ascii="Times New Roman" w:hAnsi="Times New Roman" w:cs="Times New Roman"/>
          <w:b/>
          <w:color w:val="auto"/>
        </w:rPr>
        <w:t>Panią/Panem</w:t>
      </w:r>
      <w:r w:rsidRPr="005063AB">
        <w:rPr>
          <w:rFonts w:ascii="Times New Roman" w:hAnsi="Times New Roman" w:cs="Times New Roman"/>
          <w:color w:val="auto"/>
        </w:rPr>
        <w:t xml:space="preserve"> ………., prowadzącą/-</w:t>
      </w:r>
      <w:proofErr w:type="spellStart"/>
      <w:r w:rsidRPr="005063AB">
        <w:rPr>
          <w:rFonts w:ascii="Times New Roman" w:hAnsi="Times New Roman" w:cs="Times New Roman"/>
          <w:color w:val="auto"/>
        </w:rPr>
        <w:t>ym</w:t>
      </w:r>
      <w:proofErr w:type="spellEnd"/>
      <w:r w:rsidRPr="005063AB">
        <w:rPr>
          <w:rFonts w:ascii="Times New Roman" w:hAnsi="Times New Roman" w:cs="Times New Roman"/>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 </w:t>
      </w:r>
      <w:r w:rsidRPr="005063AB">
        <w:rPr>
          <w:rFonts w:ascii="Times New Roman" w:hAnsi="Times New Roman" w:cs="Times New Roman"/>
          <w:i/>
          <w:iCs/>
          <w:color w:val="auto"/>
        </w:rPr>
        <w:t>,</w:t>
      </w:r>
      <w:r w:rsidRPr="005063AB">
        <w:rPr>
          <w:rFonts w:ascii="Times New Roman" w:hAnsi="Times New Roman" w:cs="Times New Roman"/>
          <w:color w:val="auto"/>
        </w:rPr>
        <w:t xml:space="preserve"> zwaną/-</w:t>
      </w:r>
      <w:proofErr w:type="spellStart"/>
      <w:r w:rsidRPr="005063AB">
        <w:rPr>
          <w:rFonts w:ascii="Times New Roman" w:hAnsi="Times New Roman" w:cs="Times New Roman"/>
          <w:color w:val="auto"/>
        </w:rPr>
        <w:t>ym</w:t>
      </w:r>
      <w:proofErr w:type="spellEnd"/>
      <w:r w:rsidRPr="005063AB">
        <w:rPr>
          <w:rFonts w:ascii="Times New Roman" w:hAnsi="Times New Roman" w:cs="Times New Roman"/>
          <w:color w:val="auto"/>
        </w:rPr>
        <w:t xml:space="preserve"> dalej „Wykonawcą”, reprezentowaną/-</w:t>
      </w:r>
      <w:proofErr w:type="spellStart"/>
      <w:r w:rsidRPr="005063AB">
        <w:rPr>
          <w:rFonts w:ascii="Times New Roman" w:hAnsi="Times New Roman" w:cs="Times New Roman"/>
          <w:color w:val="auto"/>
        </w:rPr>
        <w:t>ym</w:t>
      </w:r>
      <w:proofErr w:type="spellEnd"/>
      <w:r w:rsidRPr="005063AB">
        <w:rPr>
          <w:rFonts w:ascii="Times New Roman" w:hAnsi="Times New Roman" w:cs="Times New Roman"/>
          <w:color w:val="auto"/>
        </w:rPr>
        <w:t xml:space="preserve"> przez … działającą/-ego na podstawie pełnomocnictwa, stanowiącego załącznik do umowy</w:t>
      </w:r>
      <w:r w:rsidRPr="005063AB">
        <w:rPr>
          <w:rStyle w:val="Znakiprzypiswdolnych"/>
          <w:rFonts w:ascii="Times New Roman" w:hAnsi="Times New Roman" w:cs="Times New Roman"/>
          <w:color w:val="auto"/>
        </w:rPr>
        <w:footnoteReference w:id="3"/>
      </w:r>
      <w:r w:rsidRPr="005063AB">
        <w:rPr>
          <w:rFonts w:ascii="Times New Roman" w:hAnsi="Times New Roman" w:cs="Times New Roman"/>
          <w:color w:val="auto"/>
        </w:rPr>
        <w:t xml:space="preserve">, </w:t>
      </w:r>
    </w:p>
    <w:p w14:paraId="0AB08F85" w14:textId="77777777" w:rsidR="00D60F19" w:rsidRPr="005063AB" w:rsidRDefault="00D60F19" w:rsidP="005063AB">
      <w:pPr>
        <w:pStyle w:val="Default"/>
        <w:spacing w:line="360" w:lineRule="auto"/>
        <w:ind w:left="142"/>
        <w:jc w:val="both"/>
        <w:rPr>
          <w:rFonts w:ascii="Times New Roman" w:hAnsi="Times New Roman" w:cs="Times New Roman"/>
          <w:color w:val="auto"/>
        </w:rPr>
      </w:pPr>
      <w:r w:rsidRPr="005063AB">
        <w:rPr>
          <w:rFonts w:ascii="Times New Roman" w:hAnsi="Times New Roman" w:cs="Times New Roman"/>
          <w:color w:val="auto"/>
        </w:rPr>
        <w:lastRenderedPageBreak/>
        <w:t xml:space="preserve">wspólnie zwanymi dalej „Stronami”, </w:t>
      </w:r>
    </w:p>
    <w:p w14:paraId="3E66B2AD" w14:textId="3CB51076" w:rsidR="00974E78" w:rsidRPr="005063AB" w:rsidRDefault="00D60F19" w:rsidP="005063AB">
      <w:pPr>
        <w:spacing w:line="360" w:lineRule="auto"/>
        <w:ind w:left="142"/>
        <w:rPr>
          <w:rFonts w:ascii="Times New Roman" w:hAnsi="Times New Roman" w:cs="Times New Roman"/>
          <w:sz w:val="24"/>
          <w:szCs w:val="24"/>
        </w:rPr>
      </w:pPr>
      <w:r w:rsidRPr="005063AB">
        <w:rPr>
          <w:rFonts w:ascii="Times New Roman" w:hAnsi="Times New Roman" w:cs="Times New Roman"/>
          <w:sz w:val="24"/>
          <w:szCs w:val="24"/>
        </w:rPr>
        <w:t>o następującej treści:</w:t>
      </w:r>
    </w:p>
    <w:p w14:paraId="04E166CD" w14:textId="77777777" w:rsidR="00974E78" w:rsidRPr="005063AB" w:rsidRDefault="00F2139E" w:rsidP="005063AB">
      <w:pPr>
        <w:spacing w:line="360" w:lineRule="auto"/>
        <w:ind w:left="62"/>
        <w:jc w:val="center"/>
        <w:rPr>
          <w:rFonts w:ascii="Times New Roman" w:hAnsi="Times New Roman" w:cs="Times New Roman"/>
          <w:b/>
          <w:sz w:val="24"/>
          <w:szCs w:val="24"/>
        </w:rPr>
      </w:pPr>
      <w:r w:rsidRPr="005063AB">
        <w:rPr>
          <w:rFonts w:ascii="Times New Roman" w:hAnsi="Times New Roman" w:cs="Times New Roman"/>
          <w:b/>
          <w:sz w:val="24"/>
          <w:szCs w:val="24"/>
        </w:rPr>
        <w:t>Oświadczenia</w:t>
      </w:r>
      <w:r w:rsidRPr="005063AB">
        <w:rPr>
          <w:rFonts w:ascii="Times New Roman" w:hAnsi="Times New Roman" w:cs="Times New Roman"/>
          <w:b/>
          <w:spacing w:val="-6"/>
          <w:sz w:val="24"/>
          <w:szCs w:val="24"/>
        </w:rPr>
        <w:t xml:space="preserve"> </w:t>
      </w:r>
      <w:r w:rsidRPr="005063AB">
        <w:rPr>
          <w:rFonts w:ascii="Times New Roman" w:hAnsi="Times New Roman" w:cs="Times New Roman"/>
          <w:b/>
          <w:spacing w:val="-2"/>
          <w:sz w:val="24"/>
          <w:szCs w:val="24"/>
        </w:rPr>
        <w:t>Stron</w:t>
      </w:r>
    </w:p>
    <w:p w14:paraId="53C911AD" w14:textId="6457DF3F" w:rsidR="00974E78" w:rsidRPr="005063AB" w:rsidRDefault="00F2139E" w:rsidP="00021533">
      <w:pPr>
        <w:pStyle w:val="Tekstpodstawowy"/>
        <w:spacing w:line="360" w:lineRule="auto"/>
        <w:ind w:left="196" w:right="131"/>
        <w:jc w:val="center"/>
        <w:rPr>
          <w:rFonts w:ascii="Times New Roman" w:hAnsi="Times New Roman" w:cs="Times New Roman"/>
          <w:b/>
        </w:rPr>
      </w:pPr>
      <w:r w:rsidRPr="005063AB">
        <w:rPr>
          <w:rFonts w:ascii="Times New Roman" w:hAnsi="Times New Roman" w:cs="Times New Roman"/>
        </w:rPr>
        <w:t>Strony oświadczają, że niniejsza umowa, zwana dalej „umową”, została zawarta w wyniku udzielenia zamówienia publicznego w trybie podstawowym, zgodnie z przepisami</w:t>
      </w:r>
      <w:r w:rsidRPr="005063AB">
        <w:rPr>
          <w:rFonts w:ascii="Times New Roman" w:hAnsi="Times New Roman" w:cs="Times New Roman"/>
          <w:spacing w:val="-3"/>
        </w:rPr>
        <w:t xml:space="preserve"> </w:t>
      </w:r>
      <w:r w:rsidRPr="005063AB">
        <w:rPr>
          <w:rFonts w:ascii="Times New Roman" w:hAnsi="Times New Roman" w:cs="Times New Roman"/>
        </w:rPr>
        <w:t>ustawy</w:t>
      </w:r>
      <w:r w:rsidRPr="005063AB">
        <w:rPr>
          <w:rFonts w:ascii="Times New Roman" w:hAnsi="Times New Roman" w:cs="Times New Roman"/>
          <w:spacing w:val="-4"/>
        </w:rPr>
        <w:t xml:space="preserve"> </w:t>
      </w:r>
      <w:r w:rsidRPr="005063AB">
        <w:rPr>
          <w:rFonts w:ascii="Times New Roman" w:hAnsi="Times New Roman" w:cs="Times New Roman"/>
        </w:rPr>
        <w:t>z</w:t>
      </w:r>
      <w:r w:rsidRPr="005063AB">
        <w:rPr>
          <w:rFonts w:ascii="Times New Roman" w:hAnsi="Times New Roman" w:cs="Times New Roman"/>
          <w:spacing w:val="-4"/>
        </w:rPr>
        <w:t xml:space="preserve"> </w:t>
      </w:r>
      <w:r w:rsidRPr="005063AB">
        <w:rPr>
          <w:rFonts w:ascii="Times New Roman" w:hAnsi="Times New Roman" w:cs="Times New Roman"/>
        </w:rPr>
        <w:t>dnia</w:t>
      </w:r>
      <w:r w:rsidRPr="005063AB">
        <w:rPr>
          <w:rFonts w:ascii="Times New Roman" w:hAnsi="Times New Roman" w:cs="Times New Roman"/>
          <w:spacing w:val="-3"/>
        </w:rPr>
        <w:t xml:space="preserve"> </w:t>
      </w:r>
      <w:r w:rsidRPr="005063AB">
        <w:rPr>
          <w:rFonts w:ascii="Times New Roman" w:hAnsi="Times New Roman" w:cs="Times New Roman"/>
        </w:rPr>
        <w:t>11</w:t>
      </w:r>
      <w:r w:rsidRPr="005063AB">
        <w:rPr>
          <w:rFonts w:ascii="Times New Roman" w:hAnsi="Times New Roman" w:cs="Times New Roman"/>
          <w:spacing w:val="-4"/>
        </w:rPr>
        <w:t xml:space="preserve"> </w:t>
      </w:r>
      <w:r w:rsidRPr="005063AB">
        <w:rPr>
          <w:rFonts w:ascii="Times New Roman" w:hAnsi="Times New Roman" w:cs="Times New Roman"/>
        </w:rPr>
        <w:t>września</w:t>
      </w:r>
      <w:r w:rsidRPr="005063AB">
        <w:rPr>
          <w:rFonts w:ascii="Times New Roman" w:hAnsi="Times New Roman" w:cs="Times New Roman"/>
          <w:spacing w:val="-2"/>
        </w:rPr>
        <w:t xml:space="preserve"> </w:t>
      </w:r>
      <w:r w:rsidRPr="005063AB">
        <w:rPr>
          <w:rFonts w:ascii="Times New Roman" w:hAnsi="Times New Roman" w:cs="Times New Roman"/>
        </w:rPr>
        <w:t>2019</w:t>
      </w:r>
      <w:r w:rsidRPr="005063AB">
        <w:rPr>
          <w:rFonts w:ascii="Times New Roman" w:hAnsi="Times New Roman" w:cs="Times New Roman"/>
          <w:spacing w:val="-1"/>
        </w:rPr>
        <w:t xml:space="preserve"> </w:t>
      </w:r>
      <w:r w:rsidRPr="005063AB">
        <w:rPr>
          <w:rFonts w:ascii="Times New Roman" w:hAnsi="Times New Roman" w:cs="Times New Roman"/>
        </w:rPr>
        <w:t>r.-</w:t>
      </w:r>
      <w:r w:rsidRPr="005063AB">
        <w:rPr>
          <w:rFonts w:ascii="Times New Roman" w:hAnsi="Times New Roman" w:cs="Times New Roman"/>
          <w:spacing w:val="-1"/>
        </w:rPr>
        <w:t xml:space="preserve"> </w:t>
      </w:r>
      <w:r w:rsidRPr="005063AB">
        <w:rPr>
          <w:rFonts w:ascii="Times New Roman" w:hAnsi="Times New Roman" w:cs="Times New Roman"/>
        </w:rPr>
        <w:t>Prawo</w:t>
      </w:r>
      <w:r w:rsidRPr="005063AB">
        <w:rPr>
          <w:rFonts w:ascii="Times New Roman" w:hAnsi="Times New Roman" w:cs="Times New Roman"/>
          <w:spacing w:val="-2"/>
        </w:rPr>
        <w:t xml:space="preserve"> </w:t>
      </w:r>
      <w:r w:rsidRPr="005063AB">
        <w:rPr>
          <w:rFonts w:ascii="Times New Roman" w:hAnsi="Times New Roman" w:cs="Times New Roman"/>
        </w:rPr>
        <w:t>zamówień</w:t>
      </w:r>
      <w:r w:rsidRPr="005063AB">
        <w:rPr>
          <w:rFonts w:ascii="Times New Roman" w:hAnsi="Times New Roman" w:cs="Times New Roman"/>
          <w:spacing w:val="-3"/>
        </w:rPr>
        <w:t xml:space="preserve"> </w:t>
      </w:r>
      <w:r w:rsidRPr="005063AB">
        <w:rPr>
          <w:rFonts w:ascii="Times New Roman" w:hAnsi="Times New Roman" w:cs="Times New Roman"/>
        </w:rPr>
        <w:t>publicznych</w:t>
      </w:r>
      <w:r w:rsidRPr="005063AB">
        <w:rPr>
          <w:rFonts w:ascii="Times New Roman" w:hAnsi="Times New Roman" w:cs="Times New Roman"/>
          <w:spacing w:val="-2"/>
        </w:rPr>
        <w:t xml:space="preserve"> </w:t>
      </w:r>
      <w:r w:rsidRPr="005063AB">
        <w:rPr>
          <w:rFonts w:ascii="Times New Roman" w:hAnsi="Times New Roman" w:cs="Times New Roman"/>
        </w:rPr>
        <w:t>(t.</w:t>
      </w:r>
      <w:r w:rsidRPr="005063AB">
        <w:rPr>
          <w:rFonts w:ascii="Times New Roman" w:hAnsi="Times New Roman" w:cs="Times New Roman"/>
          <w:spacing w:val="-1"/>
        </w:rPr>
        <w:t xml:space="preserve"> </w:t>
      </w:r>
      <w:r w:rsidRPr="005063AB">
        <w:rPr>
          <w:rFonts w:ascii="Times New Roman" w:hAnsi="Times New Roman" w:cs="Times New Roman"/>
        </w:rPr>
        <w:t>j.</w:t>
      </w:r>
      <w:r w:rsidRPr="005063AB">
        <w:rPr>
          <w:rFonts w:ascii="Times New Roman" w:hAnsi="Times New Roman" w:cs="Times New Roman"/>
          <w:spacing w:val="-1"/>
        </w:rPr>
        <w:t xml:space="preserve"> </w:t>
      </w:r>
      <w:r w:rsidRPr="005063AB">
        <w:rPr>
          <w:rFonts w:ascii="Times New Roman" w:hAnsi="Times New Roman" w:cs="Times New Roman"/>
        </w:rPr>
        <w:t>Dz.U.</w:t>
      </w:r>
      <w:r w:rsidRPr="005063AB">
        <w:rPr>
          <w:rFonts w:ascii="Times New Roman" w:hAnsi="Times New Roman" w:cs="Times New Roman"/>
          <w:spacing w:val="-1"/>
        </w:rPr>
        <w:t xml:space="preserve"> </w:t>
      </w:r>
      <w:r w:rsidRPr="005063AB">
        <w:rPr>
          <w:rFonts w:ascii="Times New Roman" w:hAnsi="Times New Roman" w:cs="Times New Roman"/>
        </w:rPr>
        <w:t>z 202</w:t>
      </w:r>
      <w:r w:rsidR="00B0205E" w:rsidRPr="005063AB">
        <w:rPr>
          <w:rFonts w:ascii="Times New Roman" w:hAnsi="Times New Roman" w:cs="Times New Roman"/>
        </w:rPr>
        <w:t>4 r. poz. 1320</w:t>
      </w:r>
      <w:r w:rsidRPr="005063AB">
        <w:rPr>
          <w:rFonts w:ascii="Times New Roman" w:hAnsi="Times New Roman" w:cs="Times New Roman"/>
        </w:rPr>
        <w:t>)</w:t>
      </w:r>
      <w:r w:rsidR="00021533">
        <w:rPr>
          <w:rFonts w:ascii="Times New Roman" w:hAnsi="Times New Roman" w:cs="Times New Roman"/>
        </w:rPr>
        <w:br/>
      </w:r>
      <w:r w:rsidRPr="005063AB">
        <w:rPr>
          <w:rFonts w:ascii="Times New Roman" w:hAnsi="Times New Roman" w:cs="Times New Roman"/>
          <w:b/>
        </w:rPr>
        <w:t>§</w:t>
      </w:r>
      <w:r w:rsidRPr="005063AB">
        <w:rPr>
          <w:rFonts w:ascii="Times New Roman" w:hAnsi="Times New Roman" w:cs="Times New Roman"/>
          <w:b/>
          <w:spacing w:val="-1"/>
        </w:rPr>
        <w:t xml:space="preserve"> </w:t>
      </w:r>
      <w:r w:rsidRPr="005063AB">
        <w:rPr>
          <w:rFonts w:ascii="Times New Roman" w:hAnsi="Times New Roman" w:cs="Times New Roman"/>
          <w:b/>
          <w:spacing w:val="-7"/>
        </w:rPr>
        <w:t>1</w:t>
      </w:r>
    </w:p>
    <w:p w14:paraId="63B8085D" w14:textId="77777777" w:rsidR="00974E78" w:rsidRPr="005063AB" w:rsidRDefault="00F2139E" w:rsidP="005063AB">
      <w:pPr>
        <w:spacing w:before="43" w:after="120" w:line="360" w:lineRule="auto"/>
        <w:ind w:left="56"/>
        <w:jc w:val="center"/>
        <w:rPr>
          <w:rFonts w:ascii="Times New Roman" w:hAnsi="Times New Roman" w:cs="Times New Roman"/>
          <w:b/>
          <w:sz w:val="24"/>
          <w:szCs w:val="24"/>
        </w:rPr>
      </w:pPr>
      <w:r w:rsidRPr="005063AB">
        <w:rPr>
          <w:rFonts w:ascii="Times New Roman" w:hAnsi="Times New Roman" w:cs="Times New Roman"/>
          <w:b/>
          <w:sz w:val="24"/>
          <w:szCs w:val="24"/>
        </w:rPr>
        <w:t>Przedmiot</w:t>
      </w:r>
      <w:r w:rsidRPr="005063AB">
        <w:rPr>
          <w:rFonts w:ascii="Times New Roman" w:hAnsi="Times New Roman" w:cs="Times New Roman"/>
          <w:b/>
          <w:spacing w:val="-8"/>
          <w:sz w:val="24"/>
          <w:szCs w:val="24"/>
        </w:rPr>
        <w:t xml:space="preserve"> </w:t>
      </w:r>
      <w:r w:rsidRPr="005063AB">
        <w:rPr>
          <w:rFonts w:ascii="Times New Roman" w:hAnsi="Times New Roman" w:cs="Times New Roman"/>
          <w:b/>
          <w:spacing w:val="-2"/>
          <w:sz w:val="24"/>
          <w:szCs w:val="24"/>
        </w:rPr>
        <w:t>umowy</w:t>
      </w:r>
    </w:p>
    <w:p w14:paraId="61A401C4" w14:textId="77777777" w:rsidR="00B21E9E" w:rsidRDefault="00B21E9E" w:rsidP="00B21E9E">
      <w:pPr>
        <w:pStyle w:val="Akapitzlist"/>
        <w:tabs>
          <w:tab w:val="left" w:pos="567"/>
        </w:tabs>
        <w:spacing w:before="1" w:line="360" w:lineRule="auto"/>
        <w:ind w:left="567" w:right="132" w:firstLine="0"/>
        <w:rPr>
          <w:rFonts w:ascii="Times New Roman" w:hAnsi="Times New Roman" w:cs="Times New Roman"/>
          <w:sz w:val="24"/>
          <w:szCs w:val="24"/>
          <w:highlight w:val="yellow"/>
        </w:rPr>
      </w:pPr>
    </w:p>
    <w:p w14:paraId="6968950B" w14:textId="0E7A20BE" w:rsidR="00B21E9E" w:rsidRPr="00B21E9E" w:rsidRDefault="00E031BC" w:rsidP="00B21E9E">
      <w:pPr>
        <w:widowControl/>
        <w:autoSpaceDE/>
        <w:autoSpaceDN/>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pl-PL"/>
        </w:rPr>
        <w:t>1.</w:t>
      </w:r>
      <w:r w:rsidR="00B21E9E" w:rsidRPr="00B21E9E">
        <w:rPr>
          <w:rFonts w:ascii="Times New Roman" w:eastAsia="Times New Roman" w:hAnsi="Times New Roman" w:cs="Times New Roman"/>
          <w:sz w:val="24"/>
          <w:szCs w:val="24"/>
          <w:lang w:eastAsia="pl-PL"/>
        </w:rPr>
        <w:t xml:space="preserve">Zadanie </w:t>
      </w:r>
      <w:r w:rsidR="00584100">
        <w:rPr>
          <w:rFonts w:ascii="Times New Roman" w:eastAsia="Times New Roman" w:hAnsi="Times New Roman" w:cs="Times New Roman"/>
          <w:sz w:val="24"/>
          <w:szCs w:val="24"/>
          <w:lang w:eastAsia="pl-PL"/>
        </w:rPr>
        <w:t>p</w:t>
      </w:r>
      <w:r w:rsidR="00B21E9E" w:rsidRPr="00B21E9E">
        <w:rPr>
          <w:rFonts w:ascii="Times New Roman" w:eastAsia="Times New Roman" w:hAnsi="Times New Roman" w:cs="Times New Roman"/>
          <w:sz w:val="24"/>
          <w:szCs w:val="24"/>
          <w:lang w:eastAsia="pl-PL"/>
        </w:rPr>
        <w:t xml:space="preserve">t. </w:t>
      </w:r>
      <w:r w:rsidR="00B21E9E" w:rsidRPr="00B21E9E">
        <w:rPr>
          <w:rFonts w:ascii="Times New Roman" w:eastAsia="Times New Roman" w:hAnsi="Times New Roman" w:cs="Times New Roman"/>
          <w:bCs/>
          <w:sz w:val="24"/>
          <w:szCs w:val="24"/>
          <w:lang w:eastAsia="pl-PL"/>
        </w:rPr>
        <w:t>„</w:t>
      </w:r>
      <w:r w:rsidR="00B21E9E" w:rsidRPr="00B21E9E">
        <w:rPr>
          <w:rFonts w:ascii="Times New Roman" w:eastAsia="Times New Roman" w:hAnsi="Times New Roman" w:cs="Times New Roman"/>
          <w:b/>
          <w:sz w:val="24"/>
          <w:szCs w:val="24"/>
          <w:lang w:eastAsia="pl-PL"/>
        </w:rPr>
        <w:t>Opracowanie</w:t>
      </w:r>
      <w:r w:rsidR="00B21E9E" w:rsidRPr="00B21E9E">
        <w:rPr>
          <w:rFonts w:ascii="Times New Roman" w:eastAsia="Times New Roman" w:hAnsi="Times New Roman" w:cs="Times New Roman"/>
          <w:b/>
          <w:sz w:val="24"/>
          <w:szCs w:val="24"/>
          <w:lang w:eastAsia="ar-SA"/>
        </w:rPr>
        <w:t xml:space="preserve">  dokumentacji projektowej  dla zadania </w:t>
      </w:r>
    </w:p>
    <w:p w14:paraId="6C2AC5B3" w14:textId="77777777" w:rsidR="00B21E9E" w:rsidRPr="00B21E9E" w:rsidRDefault="00B21E9E" w:rsidP="00584100">
      <w:pPr>
        <w:widowControl/>
        <w:autoSpaceDE/>
        <w:autoSpaceDN/>
        <w:spacing w:line="276" w:lineRule="auto"/>
        <w:rPr>
          <w:rFonts w:ascii="Times New Roman" w:eastAsia="Times New Roman" w:hAnsi="Times New Roman" w:cs="Times New Roman"/>
          <w:b/>
          <w:sz w:val="24"/>
          <w:szCs w:val="24"/>
          <w:lang w:eastAsia="pl-PL"/>
        </w:rPr>
      </w:pPr>
      <w:r w:rsidRPr="00B21E9E">
        <w:rPr>
          <w:rFonts w:ascii="Times New Roman" w:eastAsia="Times New Roman" w:hAnsi="Times New Roman" w:cs="Times New Roman"/>
          <w:b/>
          <w:sz w:val="24"/>
          <w:szCs w:val="24"/>
          <w:lang w:eastAsia="ar-SA"/>
        </w:rPr>
        <w:t>„REWITALIZACJA OBIEKTU PAŁACOWEGO W BRANICY RADZYŃSKIEJ”</w:t>
      </w:r>
    </w:p>
    <w:p w14:paraId="3FEF43C9" w14:textId="77777777" w:rsidR="00B21E9E" w:rsidRPr="00B21E9E" w:rsidRDefault="00B21E9E" w:rsidP="00B21E9E">
      <w:pPr>
        <w:widowControl/>
        <w:autoSpaceDE/>
        <w:autoSpaceDN/>
        <w:jc w:val="both"/>
        <w:rPr>
          <w:rFonts w:ascii="Times New Roman" w:eastAsia="Times New Roman" w:hAnsi="Times New Roman" w:cs="Times New Roman"/>
          <w:sz w:val="24"/>
          <w:szCs w:val="24"/>
          <w:lang w:eastAsia="pl-PL"/>
        </w:rPr>
      </w:pPr>
    </w:p>
    <w:p w14:paraId="59085541" w14:textId="77777777" w:rsidR="00B21E9E" w:rsidRPr="00B21E9E" w:rsidRDefault="00B21E9E" w:rsidP="00B21E9E">
      <w:pPr>
        <w:widowControl/>
        <w:autoSpaceDE/>
        <w:autoSpaceDN/>
        <w:jc w:val="both"/>
        <w:rPr>
          <w:rFonts w:ascii="Times New Roman" w:eastAsia="Times New Roman" w:hAnsi="Times New Roman" w:cs="Times New Roman"/>
          <w:sz w:val="24"/>
          <w:szCs w:val="24"/>
          <w:lang w:eastAsia="pl-PL"/>
        </w:rPr>
      </w:pPr>
    </w:p>
    <w:p w14:paraId="2FBB7349" w14:textId="77777777" w:rsidR="00B21E9E" w:rsidRPr="00B21E9E" w:rsidRDefault="00B21E9E" w:rsidP="00B21E9E">
      <w:pPr>
        <w:widowControl/>
        <w:autoSpaceDE/>
        <w:autoSpaceDN/>
        <w:spacing w:line="360" w:lineRule="auto"/>
        <w:jc w:val="both"/>
        <w:rPr>
          <w:rFonts w:ascii="Times New Roman" w:eastAsia="Times New Roman" w:hAnsi="Times New Roman" w:cs="Times New Roman"/>
          <w:sz w:val="24"/>
          <w:szCs w:val="24"/>
          <w:lang w:eastAsia="pl-PL"/>
        </w:rPr>
      </w:pPr>
      <w:r w:rsidRPr="00B21E9E">
        <w:rPr>
          <w:rFonts w:ascii="Times New Roman" w:eastAsia="Times New Roman" w:hAnsi="Times New Roman" w:cs="Times New Roman"/>
          <w:sz w:val="24"/>
          <w:szCs w:val="24"/>
          <w:lang w:eastAsia="pl-PL"/>
        </w:rPr>
        <w:t xml:space="preserve">Zamawiający wymaga wykonania pełnej dokumentacji wielobranżowej dla realizacji zadania polegającego na wykonaniu prac projektowych w zakresie niezbędnym do wykonania remontu i dostosowania pałacu </w:t>
      </w:r>
      <w:proofErr w:type="spellStart"/>
      <w:r w:rsidRPr="00B21E9E">
        <w:rPr>
          <w:rFonts w:ascii="Times New Roman" w:eastAsia="Times New Roman" w:hAnsi="Times New Roman" w:cs="Times New Roman"/>
          <w:sz w:val="24"/>
          <w:szCs w:val="24"/>
          <w:lang w:eastAsia="pl-PL"/>
        </w:rPr>
        <w:t>Szlubowskich</w:t>
      </w:r>
      <w:proofErr w:type="spellEnd"/>
      <w:r w:rsidRPr="00B21E9E">
        <w:rPr>
          <w:rFonts w:ascii="Times New Roman" w:eastAsia="Times New Roman" w:hAnsi="Times New Roman" w:cs="Times New Roman"/>
          <w:sz w:val="24"/>
          <w:szCs w:val="24"/>
          <w:lang w:eastAsia="pl-PL"/>
        </w:rPr>
        <w:t xml:space="preserve"> w Branicy Radzyńskiej, wraz z dostosowaniem do nowej  funkcji pałacu na  Dom Kultury i zagospodarowaniem terenu.</w:t>
      </w:r>
    </w:p>
    <w:p w14:paraId="454274BC" w14:textId="77777777" w:rsidR="00B21E9E" w:rsidRPr="00B21E9E" w:rsidRDefault="00B21E9E" w:rsidP="00B21E9E">
      <w:pPr>
        <w:suppressAutoHyphens/>
        <w:autoSpaceDE/>
        <w:autoSpaceDN/>
        <w:spacing w:line="276" w:lineRule="auto"/>
        <w:jc w:val="both"/>
        <w:rPr>
          <w:rFonts w:ascii="Times New Roman" w:eastAsia="Times New Roman" w:hAnsi="Times New Roman" w:cs="Times New Roman"/>
          <w:bCs/>
          <w:sz w:val="24"/>
          <w:szCs w:val="24"/>
          <w:lang w:eastAsia="pl-PL"/>
        </w:rPr>
      </w:pPr>
    </w:p>
    <w:p w14:paraId="21853980" w14:textId="00524689" w:rsidR="00B21E9E" w:rsidRPr="00B21E9E" w:rsidRDefault="00E031BC" w:rsidP="00B21E9E">
      <w:pPr>
        <w:suppressAutoHyphens/>
        <w:autoSpaceDE/>
        <w:autoSpaceDN/>
        <w:spacing w:line="276" w:lineRule="auto"/>
        <w:jc w:val="both"/>
        <w:rPr>
          <w:rFonts w:ascii="Times New Roman" w:eastAsia="Times New Roman" w:hAnsi="Times New Roman" w:cs="Times New Roman"/>
          <w:b/>
          <w:i/>
          <w:iCs/>
          <w:color w:val="000000"/>
          <w:sz w:val="24"/>
          <w:szCs w:val="24"/>
          <w:lang w:eastAsia="pl-PL"/>
        </w:rPr>
      </w:pPr>
      <w:r>
        <w:rPr>
          <w:rFonts w:ascii="Times New Roman" w:eastAsia="Times New Roman" w:hAnsi="Times New Roman" w:cs="Times New Roman"/>
          <w:bCs/>
          <w:sz w:val="24"/>
          <w:szCs w:val="24"/>
          <w:lang w:eastAsia="pl-PL"/>
        </w:rPr>
        <w:t>1.1</w:t>
      </w:r>
      <w:r w:rsidR="00B21E9E" w:rsidRPr="00B21E9E">
        <w:rPr>
          <w:rFonts w:ascii="Times New Roman" w:eastAsia="Times New Roman" w:hAnsi="Times New Roman" w:cs="Times New Roman"/>
          <w:bCs/>
          <w:sz w:val="24"/>
          <w:szCs w:val="24"/>
          <w:lang w:eastAsia="pl-PL"/>
        </w:rPr>
        <w:t>.</w:t>
      </w:r>
      <w:r w:rsidR="00B21E9E" w:rsidRPr="00B21E9E">
        <w:rPr>
          <w:rFonts w:ascii="Times New Roman" w:eastAsia="Times New Roman" w:hAnsi="Times New Roman" w:cs="Times New Roman"/>
          <w:bCs/>
          <w:color w:val="000000" w:themeColor="text1"/>
          <w:sz w:val="24"/>
          <w:szCs w:val="24"/>
          <w:lang w:eastAsia="pl-PL"/>
        </w:rPr>
        <w:t xml:space="preserve"> Przedmiot zamówienia obejmuje:</w:t>
      </w:r>
    </w:p>
    <w:p w14:paraId="0EFB97E1" w14:textId="77777777" w:rsidR="00B21E9E" w:rsidRPr="00B21E9E" w:rsidRDefault="00B21E9E" w:rsidP="00B21E9E">
      <w:pPr>
        <w:widowControl/>
        <w:autoSpaceDE/>
        <w:autoSpaceDN/>
        <w:spacing w:line="276" w:lineRule="auto"/>
        <w:ind w:left="567"/>
        <w:rPr>
          <w:rFonts w:ascii="Times New Roman" w:eastAsia="Times New Roman" w:hAnsi="Times New Roman" w:cs="Times New Roman"/>
          <w:bCs/>
          <w:color w:val="000000" w:themeColor="text1"/>
          <w:sz w:val="24"/>
          <w:szCs w:val="24"/>
          <w:lang w:eastAsia="pl-PL"/>
        </w:rPr>
      </w:pPr>
      <w:r w:rsidRPr="00B21E9E">
        <w:rPr>
          <w:rFonts w:ascii="Times New Roman" w:eastAsia="Times New Roman" w:hAnsi="Times New Roman" w:cs="Times New Roman"/>
          <w:bCs/>
          <w:color w:val="000000" w:themeColor="text1"/>
          <w:sz w:val="24"/>
          <w:szCs w:val="24"/>
          <w:lang w:eastAsia="pl-PL"/>
        </w:rPr>
        <w:t>1) Opracowanie Dokumentacji Projektowej zgodnie z programem funkcjonalno-użytkowym – dalej PFU (zał. Nr 8 do SWZ) zawierającej:</w:t>
      </w:r>
    </w:p>
    <w:p w14:paraId="64FE44F0" w14:textId="77777777" w:rsidR="00B21E9E" w:rsidRPr="00B21E9E" w:rsidRDefault="00B21E9E" w:rsidP="00B21E9E">
      <w:pPr>
        <w:widowControl/>
        <w:numPr>
          <w:ilvl w:val="2"/>
          <w:numId w:val="46"/>
        </w:numPr>
        <w:autoSpaceDE/>
        <w:autoSpaceDN/>
        <w:spacing w:before="20" w:after="40" w:line="276" w:lineRule="auto"/>
        <w:contextualSpacing/>
        <w:jc w:val="both"/>
        <w:rPr>
          <w:rFonts w:ascii="Times New Roman" w:eastAsia="SimSun" w:hAnsi="Times New Roman" w:cs="Times New Roman"/>
          <w:bCs/>
          <w:color w:val="000000" w:themeColor="text1"/>
          <w:sz w:val="24"/>
          <w:szCs w:val="24"/>
          <w:lang w:eastAsia="zh-CN"/>
        </w:rPr>
      </w:pPr>
      <w:r w:rsidRPr="00B21E9E">
        <w:rPr>
          <w:rFonts w:ascii="Times New Roman" w:eastAsia="SimSun" w:hAnsi="Times New Roman" w:cs="Times New Roman"/>
          <w:bCs/>
          <w:color w:val="000000" w:themeColor="text1"/>
          <w:sz w:val="24"/>
          <w:szCs w:val="24"/>
          <w:lang w:eastAsia="zh-CN"/>
        </w:rPr>
        <w:t>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(5 egzemplarzy) oraz w formie elektronicznej na płycie CD/DVD (2 egzemplarze);</w:t>
      </w:r>
    </w:p>
    <w:p w14:paraId="09A79FDB" w14:textId="77777777" w:rsidR="00B21E9E" w:rsidRPr="00B21E9E" w:rsidRDefault="00B21E9E" w:rsidP="00B21E9E">
      <w:pPr>
        <w:widowControl/>
        <w:numPr>
          <w:ilvl w:val="2"/>
          <w:numId w:val="46"/>
        </w:numPr>
        <w:suppressAutoHyphens/>
        <w:autoSpaceDE/>
        <w:autoSpaceDN/>
        <w:spacing w:line="276" w:lineRule="auto"/>
        <w:jc w:val="both"/>
        <w:rPr>
          <w:rFonts w:ascii="Times New Roman" w:eastAsia="Times New Roman" w:hAnsi="Times New Roman" w:cs="Times New Roman"/>
          <w:bCs/>
          <w:color w:val="000000" w:themeColor="text1"/>
          <w:sz w:val="24"/>
          <w:szCs w:val="24"/>
          <w:lang w:eastAsia="pl-PL"/>
        </w:rPr>
      </w:pPr>
      <w:r w:rsidRPr="00B21E9E">
        <w:rPr>
          <w:rFonts w:ascii="Times New Roman" w:eastAsia="Times New Roman" w:hAnsi="Times New Roman" w:cs="Times New Roman"/>
          <w:bCs/>
          <w:color w:val="000000" w:themeColor="text1"/>
          <w:sz w:val="24"/>
          <w:szCs w:val="24"/>
          <w:lang w:eastAsia="pl-PL"/>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(5 egzemplarzy) oraz w formie elektronicznej na płycie CD/DVD (2 egzemplarze);</w:t>
      </w:r>
    </w:p>
    <w:p w14:paraId="7EAC40EA" w14:textId="77777777" w:rsidR="00B21E9E" w:rsidRPr="00B21E9E" w:rsidRDefault="00B21E9E" w:rsidP="00B21E9E">
      <w:pPr>
        <w:widowControl/>
        <w:numPr>
          <w:ilvl w:val="2"/>
          <w:numId w:val="46"/>
        </w:numPr>
        <w:suppressAutoHyphens/>
        <w:autoSpaceDE/>
        <w:autoSpaceDN/>
        <w:spacing w:line="276" w:lineRule="auto"/>
        <w:jc w:val="both"/>
        <w:rPr>
          <w:rFonts w:ascii="Times New Roman" w:eastAsia="Times New Roman" w:hAnsi="Times New Roman" w:cs="Times New Roman"/>
          <w:bCs/>
          <w:color w:val="000000" w:themeColor="text1"/>
          <w:sz w:val="24"/>
          <w:szCs w:val="24"/>
          <w:lang w:eastAsia="pl-PL"/>
        </w:rPr>
      </w:pPr>
      <w:bookmarkStart w:id="0" w:name="_Hlk94337728"/>
      <w:r w:rsidRPr="00B21E9E">
        <w:rPr>
          <w:rFonts w:ascii="Times New Roman" w:eastAsia="Times New Roman" w:hAnsi="Times New Roman" w:cs="Times New Roman"/>
          <w:bCs/>
          <w:color w:val="000000" w:themeColor="text1"/>
          <w:sz w:val="24"/>
          <w:szCs w:val="24"/>
          <w:lang w:eastAsia="pl-PL"/>
        </w:rPr>
        <w:lastRenderedPageBreak/>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 w formie papierowej (2 egzemplarze) oraz w formie elektronicznej na płycie CD/DVD (2 egzemplarze);</w:t>
      </w:r>
    </w:p>
    <w:bookmarkEnd w:id="0"/>
    <w:p w14:paraId="31433F3B" w14:textId="77777777" w:rsidR="00B21E9E" w:rsidRPr="00B21E9E" w:rsidRDefault="00B21E9E" w:rsidP="00B21E9E">
      <w:pPr>
        <w:widowControl/>
        <w:numPr>
          <w:ilvl w:val="2"/>
          <w:numId w:val="46"/>
        </w:numPr>
        <w:suppressAutoHyphens/>
        <w:autoSpaceDE/>
        <w:autoSpaceDN/>
        <w:spacing w:line="276" w:lineRule="auto"/>
        <w:jc w:val="both"/>
        <w:rPr>
          <w:rFonts w:ascii="Times New Roman" w:eastAsia="Times New Roman" w:hAnsi="Times New Roman" w:cs="Times New Roman"/>
          <w:bCs/>
          <w:color w:val="000000" w:themeColor="text1"/>
          <w:sz w:val="24"/>
          <w:szCs w:val="24"/>
          <w:lang w:eastAsia="pl-PL"/>
        </w:rPr>
      </w:pPr>
      <w:r w:rsidRPr="00B21E9E">
        <w:rPr>
          <w:rFonts w:ascii="Times New Roman" w:eastAsia="Times New Roman" w:hAnsi="Times New Roman" w:cs="Times New Roman"/>
          <w:bCs/>
          <w:color w:val="000000" w:themeColor="text1"/>
          <w:sz w:val="24"/>
          <w:szCs w:val="24"/>
          <w:lang w:eastAsia="pl-PL"/>
        </w:rPr>
        <w:t xml:space="preserve">specyfikację techniczną wykonania i odbioru robót zgodnie </w:t>
      </w:r>
      <w:r w:rsidRPr="00B21E9E">
        <w:rPr>
          <w:rFonts w:ascii="Times New Roman" w:eastAsia="Times New Roman" w:hAnsi="Times New Roman" w:cs="Times New Roman"/>
          <w:bCs/>
          <w:color w:val="000000" w:themeColor="text1"/>
          <w:sz w:val="24"/>
          <w:szCs w:val="24"/>
          <w:lang w:eastAsia="pl-PL"/>
        </w:rPr>
        <w:br/>
        <w:t xml:space="preserve">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7BDD7566" w14:textId="77777777" w:rsidR="00B21E9E" w:rsidRPr="00B21E9E" w:rsidRDefault="00B21E9E" w:rsidP="00B21E9E">
      <w:pPr>
        <w:widowControl/>
        <w:autoSpaceDE/>
        <w:autoSpaceDN/>
        <w:spacing w:line="276" w:lineRule="auto"/>
        <w:jc w:val="both"/>
        <w:rPr>
          <w:rFonts w:ascii="Times New Roman" w:eastAsia="Times New Roman" w:hAnsi="Times New Roman" w:cs="Times New Roman"/>
          <w:color w:val="000000"/>
          <w:sz w:val="24"/>
          <w:szCs w:val="24"/>
          <w:lang w:eastAsia="ar-SA"/>
        </w:rPr>
      </w:pPr>
    </w:p>
    <w:p w14:paraId="79EDC861" w14:textId="77777777" w:rsidR="00B21E9E" w:rsidRPr="00B21E9E" w:rsidRDefault="00B21E9E" w:rsidP="00B21E9E">
      <w:pPr>
        <w:widowControl/>
        <w:autoSpaceDE/>
        <w:autoSpaceDN/>
        <w:spacing w:line="276" w:lineRule="auto"/>
        <w:jc w:val="both"/>
        <w:rPr>
          <w:rFonts w:ascii="Times New Roman" w:eastAsia="Times New Roman" w:hAnsi="Times New Roman" w:cs="Times New Roman"/>
          <w:sz w:val="24"/>
          <w:szCs w:val="24"/>
          <w:lang w:eastAsia="ar-SA"/>
        </w:rPr>
      </w:pPr>
      <w:r w:rsidRPr="00B21E9E">
        <w:rPr>
          <w:rFonts w:ascii="Times New Roman" w:eastAsia="Times New Roman" w:hAnsi="Times New Roman" w:cs="Times New Roman"/>
          <w:color w:val="000000"/>
          <w:sz w:val="24"/>
          <w:szCs w:val="24"/>
          <w:lang w:eastAsia="ar-SA"/>
        </w:rPr>
        <w:t xml:space="preserve">2)uzyskanie wymaganych prawem decyzji, opinii, uzgodnień i sprawdzeń Dokumentacji </w:t>
      </w:r>
      <w:r w:rsidRPr="00B21E9E">
        <w:rPr>
          <w:rFonts w:ascii="Times New Roman" w:eastAsia="Times New Roman" w:hAnsi="Times New Roman" w:cs="Times New Roman"/>
          <w:sz w:val="24"/>
          <w:szCs w:val="24"/>
          <w:lang w:eastAsia="ar-SA"/>
        </w:rPr>
        <w:t>Projektowej dla planowanego przedsięwzięcia;</w:t>
      </w:r>
      <w:r w:rsidRPr="00B21E9E">
        <w:rPr>
          <w:rFonts w:ascii="Times New Roman" w:eastAsia="Times New Roman" w:hAnsi="Times New Roman" w:cs="Times New Roman"/>
          <w:sz w:val="24"/>
          <w:szCs w:val="24"/>
          <w:lang w:eastAsia="pl-PL"/>
        </w:rPr>
        <w:t xml:space="preserve"> w ramach zadania Wykonawca będzie miał obowiązek uzyskać niezbędne uzgodnienia w Wojewódzkim Urzędzie Ochrony Zabytków w Lublinie Delegatura w Białej Podlaskiej, </w:t>
      </w:r>
    </w:p>
    <w:p w14:paraId="322D3B08" w14:textId="77777777" w:rsidR="00B21E9E" w:rsidRPr="00B21E9E" w:rsidRDefault="00B21E9E" w:rsidP="00B21E9E">
      <w:pPr>
        <w:widowControl/>
        <w:suppressAutoHyphens/>
        <w:autoSpaceDE/>
        <w:autoSpaceDN/>
        <w:spacing w:line="276" w:lineRule="auto"/>
        <w:jc w:val="both"/>
        <w:rPr>
          <w:rFonts w:ascii="Times New Roman" w:eastAsia="Times New Roman" w:hAnsi="Times New Roman" w:cs="Times New Roman"/>
          <w:sz w:val="24"/>
          <w:szCs w:val="24"/>
          <w:lang w:eastAsia="ar-SA"/>
        </w:rPr>
      </w:pPr>
      <w:r w:rsidRPr="00B21E9E">
        <w:rPr>
          <w:rFonts w:ascii="Times New Roman" w:eastAsia="Times New Roman" w:hAnsi="Times New Roman" w:cs="Times New Roman"/>
          <w:sz w:val="24"/>
          <w:szCs w:val="24"/>
          <w:lang w:eastAsia="pl-PL"/>
        </w:rPr>
        <w:t>3)uzyskanie pozwolenia na budowę lub dokonanie zgłoszenia zamiaru wykonania robót budowlanych (zgodnie z przesłankami wynikającymi z Prawa budowlanego) wraz z uprawomocnieniem ww. decyzji.</w:t>
      </w:r>
    </w:p>
    <w:p w14:paraId="0C3E7D3F" w14:textId="77777777" w:rsidR="00B21E9E" w:rsidRPr="00B21E9E" w:rsidRDefault="00B21E9E" w:rsidP="00B21E9E">
      <w:pPr>
        <w:widowControl/>
        <w:suppressAutoHyphens/>
        <w:autoSpaceDE/>
        <w:autoSpaceDN/>
        <w:spacing w:line="360" w:lineRule="auto"/>
        <w:rPr>
          <w:rFonts w:ascii="Times New Roman" w:eastAsia="Times New Roman" w:hAnsi="Times New Roman" w:cs="Times New Roman"/>
          <w:sz w:val="24"/>
          <w:szCs w:val="24"/>
          <w:lang w:eastAsia="ar-SA"/>
        </w:rPr>
      </w:pPr>
    </w:p>
    <w:p w14:paraId="54579D79" w14:textId="242B2C49" w:rsidR="00B21E9E" w:rsidRPr="00B21E9E" w:rsidRDefault="00E031BC" w:rsidP="00B21E9E">
      <w:pPr>
        <w:widowControl/>
        <w:autoSpaceDE/>
        <w:autoSpaceDN/>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B21E9E" w:rsidRPr="00B21E9E">
        <w:rPr>
          <w:rFonts w:ascii="Times New Roman" w:eastAsia="Times New Roman" w:hAnsi="Times New Roman" w:cs="Times New Roman"/>
          <w:sz w:val="24"/>
          <w:szCs w:val="24"/>
          <w:lang w:eastAsia="pl-PL"/>
        </w:rPr>
        <w:t xml:space="preserve"> Zakres prac projektowych;</w:t>
      </w:r>
    </w:p>
    <w:p w14:paraId="4040FEA7" w14:textId="77777777" w:rsidR="00B21E9E" w:rsidRPr="00B21E9E" w:rsidRDefault="00B21E9E" w:rsidP="00B21E9E">
      <w:pPr>
        <w:widowControl/>
        <w:autoSpaceDE/>
        <w:autoSpaceDN/>
        <w:rPr>
          <w:rFonts w:ascii="Times New Roman" w:eastAsia="Times New Roman" w:hAnsi="Times New Roman" w:cs="Times New Roman"/>
          <w:sz w:val="24"/>
          <w:szCs w:val="24"/>
          <w:lang w:eastAsia="pl-PL"/>
        </w:rPr>
      </w:pPr>
      <w:r w:rsidRPr="00B21E9E">
        <w:rPr>
          <w:rFonts w:ascii="Times New Roman" w:eastAsia="Times New Roman" w:hAnsi="Times New Roman" w:cs="Times New Roman"/>
          <w:sz w:val="24"/>
          <w:szCs w:val="24"/>
          <w:lang w:eastAsia="pl-PL"/>
        </w:rPr>
        <w:t>1)Spis ogólny niezbędnych projektów  w zakresie zagospodarowania terenu:</w:t>
      </w:r>
    </w:p>
    <w:p w14:paraId="18762264" w14:textId="77777777" w:rsidR="00B21E9E" w:rsidRPr="00B21E9E" w:rsidRDefault="00B21E9E" w:rsidP="00B21E9E">
      <w:pPr>
        <w:widowControl/>
        <w:numPr>
          <w:ilvl w:val="0"/>
          <w:numId w:val="50"/>
        </w:numPr>
        <w:autoSpaceDE/>
        <w:autoSpaceDN/>
        <w:spacing w:before="20" w:after="40" w:line="252" w:lineRule="auto"/>
        <w:contextualSpacing/>
        <w:jc w:val="both"/>
        <w:rPr>
          <w:rFonts w:ascii="Times New Roman" w:eastAsia="SimSun" w:hAnsi="Times New Roman" w:cs="Times New Roman"/>
          <w:sz w:val="24"/>
          <w:szCs w:val="24"/>
          <w:lang w:eastAsia="zh-CN"/>
        </w:rPr>
      </w:pPr>
      <w:r w:rsidRPr="00B21E9E">
        <w:rPr>
          <w:rFonts w:ascii="Times New Roman" w:eastAsia="SimSun" w:hAnsi="Times New Roman" w:cs="Times New Roman"/>
          <w:sz w:val="24"/>
          <w:szCs w:val="24"/>
          <w:lang w:eastAsia="zh-CN"/>
        </w:rPr>
        <w:t>projekt parkingu zewnętrznego,</w:t>
      </w:r>
    </w:p>
    <w:p w14:paraId="07120204" w14:textId="77777777" w:rsidR="00B21E9E" w:rsidRPr="00B21E9E" w:rsidRDefault="00B21E9E" w:rsidP="00B21E9E">
      <w:pPr>
        <w:widowControl/>
        <w:numPr>
          <w:ilvl w:val="0"/>
          <w:numId w:val="50"/>
        </w:numPr>
        <w:autoSpaceDE/>
        <w:autoSpaceDN/>
        <w:spacing w:before="20" w:after="40" w:line="252" w:lineRule="auto"/>
        <w:contextualSpacing/>
        <w:jc w:val="both"/>
        <w:rPr>
          <w:rFonts w:ascii="Times New Roman" w:eastAsia="SimSun" w:hAnsi="Times New Roman" w:cs="Times New Roman"/>
          <w:sz w:val="24"/>
          <w:szCs w:val="24"/>
          <w:lang w:eastAsia="zh-CN"/>
        </w:rPr>
      </w:pPr>
      <w:r w:rsidRPr="00B21E9E">
        <w:rPr>
          <w:rFonts w:ascii="Times New Roman" w:eastAsia="SimSun" w:hAnsi="Times New Roman" w:cs="Times New Roman"/>
          <w:sz w:val="24"/>
          <w:szCs w:val="24"/>
          <w:lang w:eastAsia="zh-CN"/>
        </w:rPr>
        <w:t>projekt nowego przyłącza elektrycznego,</w:t>
      </w:r>
    </w:p>
    <w:p w14:paraId="58E402F5" w14:textId="77777777" w:rsidR="00B21E9E" w:rsidRPr="00B21E9E" w:rsidRDefault="00B21E9E" w:rsidP="00B21E9E">
      <w:pPr>
        <w:widowControl/>
        <w:numPr>
          <w:ilvl w:val="0"/>
          <w:numId w:val="50"/>
        </w:numPr>
        <w:autoSpaceDE/>
        <w:autoSpaceDN/>
        <w:spacing w:before="20" w:after="40" w:line="252" w:lineRule="auto"/>
        <w:contextualSpacing/>
        <w:jc w:val="both"/>
        <w:rPr>
          <w:rFonts w:ascii="Times New Roman" w:eastAsia="SimSun" w:hAnsi="Times New Roman" w:cs="Times New Roman"/>
          <w:sz w:val="24"/>
          <w:szCs w:val="24"/>
          <w:lang w:eastAsia="zh-CN"/>
        </w:rPr>
      </w:pPr>
      <w:r w:rsidRPr="00B21E9E">
        <w:rPr>
          <w:rFonts w:ascii="Times New Roman" w:eastAsia="SimSun" w:hAnsi="Times New Roman" w:cs="Times New Roman"/>
          <w:sz w:val="24"/>
          <w:szCs w:val="24"/>
          <w:lang w:eastAsia="zh-CN"/>
        </w:rPr>
        <w:t>projekt przyłącza gazowego oraz lokalizacja butli na gaz propan,</w:t>
      </w:r>
    </w:p>
    <w:p w14:paraId="3E5250FD" w14:textId="77777777" w:rsidR="00B21E9E" w:rsidRPr="00B21E9E" w:rsidRDefault="00B21E9E" w:rsidP="00B21E9E">
      <w:pPr>
        <w:widowControl/>
        <w:numPr>
          <w:ilvl w:val="0"/>
          <w:numId w:val="50"/>
        </w:numPr>
        <w:autoSpaceDE/>
        <w:autoSpaceDN/>
        <w:spacing w:before="20" w:after="40" w:line="252" w:lineRule="auto"/>
        <w:contextualSpacing/>
        <w:jc w:val="both"/>
        <w:rPr>
          <w:rFonts w:ascii="Times New Roman" w:eastAsia="SimSun" w:hAnsi="Times New Roman" w:cs="Times New Roman"/>
          <w:sz w:val="24"/>
          <w:szCs w:val="24"/>
          <w:lang w:eastAsia="zh-CN"/>
        </w:rPr>
      </w:pPr>
      <w:r w:rsidRPr="00B21E9E">
        <w:rPr>
          <w:rFonts w:ascii="Times New Roman" w:eastAsia="SimSun" w:hAnsi="Times New Roman" w:cs="Times New Roman"/>
          <w:sz w:val="24"/>
          <w:szCs w:val="24"/>
          <w:lang w:eastAsia="zh-CN"/>
        </w:rPr>
        <w:t>projekt przyłącza wody,</w:t>
      </w:r>
    </w:p>
    <w:p w14:paraId="76F9C788" w14:textId="77777777" w:rsidR="00B21E9E" w:rsidRPr="00B21E9E" w:rsidRDefault="00B21E9E" w:rsidP="00B21E9E">
      <w:pPr>
        <w:widowControl/>
        <w:numPr>
          <w:ilvl w:val="0"/>
          <w:numId w:val="50"/>
        </w:numPr>
        <w:autoSpaceDE/>
        <w:autoSpaceDN/>
        <w:spacing w:before="20" w:after="40" w:line="252" w:lineRule="auto"/>
        <w:contextualSpacing/>
        <w:jc w:val="both"/>
        <w:rPr>
          <w:rFonts w:ascii="Times New Roman" w:eastAsia="SimSun" w:hAnsi="Times New Roman" w:cs="Times New Roman"/>
          <w:sz w:val="24"/>
          <w:szCs w:val="24"/>
          <w:lang w:eastAsia="zh-CN"/>
        </w:rPr>
      </w:pPr>
      <w:r w:rsidRPr="00B21E9E">
        <w:rPr>
          <w:rFonts w:ascii="Times New Roman" w:eastAsia="SimSun" w:hAnsi="Times New Roman" w:cs="Times New Roman"/>
          <w:sz w:val="24"/>
          <w:szCs w:val="24"/>
          <w:lang w:eastAsia="zh-CN"/>
        </w:rPr>
        <w:t>projekt instalacji kanalizacji bytowej z odprowadzeniem ścieków do szczelnego zbiornika na nieczystości wraz z przyłączem do budynku,</w:t>
      </w:r>
    </w:p>
    <w:p w14:paraId="6768B380" w14:textId="77777777" w:rsidR="00B21E9E" w:rsidRPr="00B21E9E" w:rsidRDefault="00B21E9E" w:rsidP="00B21E9E">
      <w:pPr>
        <w:widowControl/>
        <w:numPr>
          <w:ilvl w:val="0"/>
          <w:numId w:val="50"/>
        </w:numPr>
        <w:autoSpaceDE/>
        <w:autoSpaceDN/>
        <w:spacing w:before="20" w:after="40" w:line="252" w:lineRule="auto"/>
        <w:contextualSpacing/>
        <w:jc w:val="both"/>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wykonanie drogi przeciwpożarowej,</w:t>
      </w:r>
    </w:p>
    <w:p w14:paraId="36BB2286" w14:textId="77777777" w:rsidR="00B21E9E" w:rsidRPr="00B21E9E" w:rsidRDefault="00B21E9E" w:rsidP="00B21E9E">
      <w:pPr>
        <w:widowControl/>
        <w:numPr>
          <w:ilvl w:val="0"/>
          <w:numId w:val="50"/>
        </w:numPr>
        <w:autoSpaceDE/>
        <w:autoSpaceDN/>
        <w:spacing w:before="20" w:after="40" w:line="252" w:lineRule="auto"/>
        <w:contextualSpacing/>
        <w:jc w:val="both"/>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wykonanie budynku śmietnika wraz z pomieszczeniem gospodarczym</w:t>
      </w:r>
    </w:p>
    <w:p w14:paraId="44282D2C" w14:textId="77777777" w:rsidR="00B21E9E" w:rsidRPr="00B21E9E" w:rsidRDefault="00B21E9E" w:rsidP="00B21E9E">
      <w:pPr>
        <w:widowControl/>
        <w:autoSpaceDE/>
        <w:autoSpaceDN/>
        <w:rPr>
          <w:rFonts w:ascii="Times New Roman" w:eastAsia="Times New Roman" w:hAnsi="Times New Roman" w:cs="Times New Roman"/>
          <w:color w:val="000000" w:themeColor="text1"/>
          <w:sz w:val="24"/>
          <w:szCs w:val="24"/>
          <w:lang w:eastAsia="pl-PL"/>
        </w:rPr>
      </w:pPr>
    </w:p>
    <w:p w14:paraId="5459B731" w14:textId="77777777" w:rsidR="00B21E9E" w:rsidRPr="00B21E9E" w:rsidRDefault="00B21E9E" w:rsidP="00B21E9E">
      <w:pPr>
        <w:widowControl/>
        <w:autoSpaceDE/>
        <w:autoSpaceDN/>
        <w:rPr>
          <w:rFonts w:ascii="Times New Roman" w:eastAsia="Times New Roman" w:hAnsi="Times New Roman" w:cs="Times New Roman"/>
          <w:color w:val="000000" w:themeColor="text1"/>
          <w:sz w:val="24"/>
          <w:szCs w:val="24"/>
          <w:lang w:eastAsia="pl-PL"/>
        </w:rPr>
      </w:pPr>
      <w:r w:rsidRPr="00B21E9E">
        <w:rPr>
          <w:rFonts w:ascii="Times New Roman" w:eastAsia="Times New Roman" w:hAnsi="Times New Roman" w:cs="Times New Roman"/>
          <w:color w:val="000000" w:themeColor="text1"/>
          <w:sz w:val="24"/>
          <w:szCs w:val="24"/>
          <w:lang w:eastAsia="pl-PL"/>
        </w:rPr>
        <w:t>2)Projekt prac  rozbiórkowych zawierający takie elementy jak:</w:t>
      </w:r>
    </w:p>
    <w:p w14:paraId="10D5B436" w14:textId="77777777" w:rsidR="00B21E9E" w:rsidRPr="00B21E9E" w:rsidRDefault="00B21E9E" w:rsidP="00B21E9E">
      <w:pPr>
        <w:widowControl/>
        <w:numPr>
          <w:ilvl w:val="0"/>
          <w:numId w:val="49"/>
        </w:numPr>
        <w:suppressAutoHyphens/>
        <w:autoSpaceDE/>
        <w:autoSpaceDN/>
        <w:contextualSpacing/>
        <w:textAlignment w:val="baseline"/>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rozbiórka  dachu, kominów i  więźby drewnianej wraz z waloryzacją jej stanu technicznego,</w:t>
      </w:r>
    </w:p>
    <w:p w14:paraId="716F342F" w14:textId="77777777" w:rsidR="00B21E9E" w:rsidRPr="00B21E9E" w:rsidRDefault="00B21E9E" w:rsidP="00B21E9E">
      <w:pPr>
        <w:widowControl/>
        <w:numPr>
          <w:ilvl w:val="0"/>
          <w:numId w:val="49"/>
        </w:numPr>
        <w:suppressAutoHyphens/>
        <w:autoSpaceDE/>
        <w:autoSpaceDN/>
        <w:contextualSpacing/>
        <w:textAlignment w:val="baseline"/>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rozbiórka stropów,</w:t>
      </w:r>
    </w:p>
    <w:p w14:paraId="5231F498" w14:textId="77777777" w:rsidR="00B21E9E" w:rsidRPr="00B21E9E" w:rsidRDefault="00B21E9E" w:rsidP="00B21E9E">
      <w:pPr>
        <w:widowControl/>
        <w:numPr>
          <w:ilvl w:val="0"/>
          <w:numId w:val="49"/>
        </w:numPr>
        <w:suppressAutoHyphens/>
        <w:autoSpaceDE/>
        <w:autoSpaceDN/>
        <w:contextualSpacing/>
        <w:textAlignment w:val="baseline"/>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 xml:space="preserve">demontaż schodów wraz z ich waloryzacją i wskazaniem elementów do zachowania </w:t>
      </w:r>
    </w:p>
    <w:p w14:paraId="61815F6E" w14:textId="77777777" w:rsidR="00B21E9E" w:rsidRPr="00B21E9E" w:rsidRDefault="00B21E9E" w:rsidP="00B21E9E">
      <w:pPr>
        <w:widowControl/>
        <w:numPr>
          <w:ilvl w:val="0"/>
          <w:numId w:val="49"/>
        </w:numPr>
        <w:suppressAutoHyphens/>
        <w:autoSpaceDE/>
        <w:autoSpaceDN/>
        <w:contextualSpacing/>
        <w:textAlignment w:val="baseline"/>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rozbiórka węzłów sanitarnych,</w:t>
      </w:r>
    </w:p>
    <w:p w14:paraId="3B36F499" w14:textId="77777777" w:rsidR="00B21E9E" w:rsidRPr="00B21E9E" w:rsidRDefault="00B21E9E" w:rsidP="00B21E9E">
      <w:pPr>
        <w:widowControl/>
        <w:numPr>
          <w:ilvl w:val="0"/>
          <w:numId w:val="49"/>
        </w:numPr>
        <w:suppressAutoHyphens/>
        <w:autoSpaceDE/>
        <w:autoSpaceDN/>
        <w:contextualSpacing/>
        <w:textAlignment w:val="baseline"/>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rozbiórka ścian kolidujących z nową funkcją,</w:t>
      </w:r>
    </w:p>
    <w:p w14:paraId="4652722A" w14:textId="77777777" w:rsidR="00B21E9E" w:rsidRPr="00B21E9E" w:rsidRDefault="00B21E9E" w:rsidP="00B21E9E">
      <w:pPr>
        <w:widowControl/>
        <w:numPr>
          <w:ilvl w:val="0"/>
          <w:numId w:val="49"/>
        </w:numPr>
        <w:suppressAutoHyphens/>
        <w:autoSpaceDE/>
        <w:autoSpaceDN/>
        <w:contextualSpacing/>
        <w:textAlignment w:val="baseline"/>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lastRenderedPageBreak/>
        <w:t xml:space="preserve">rozbiórka posadzek wraz z waloryzacją posadzek przeznaczonych do zachowania i konserwacji, </w:t>
      </w:r>
    </w:p>
    <w:p w14:paraId="63F29444" w14:textId="77777777" w:rsidR="00B21E9E" w:rsidRPr="00B21E9E" w:rsidRDefault="00B21E9E" w:rsidP="00B21E9E">
      <w:pPr>
        <w:widowControl/>
        <w:numPr>
          <w:ilvl w:val="0"/>
          <w:numId w:val="49"/>
        </w:numPr>
        <w:suppressAutoHyphens/>
        <w:autoSpaceDE/>
        <w:autoSpaceDN/>
        <w:contextualSpacing/>
        <w:textAlignment w:val="baseline"/>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demontaż okien, drzwi i parapetów wraz z waloryzacją stanu zachowania elementów drewnianych i stalowych,</w:t>
      </w:r>
    </w:p>
    <w:p w14:paraId="6C2EDAD4" w14:textId="77777777" w:rsidR="00B21E9E" w:rsidRPr="00B21E9E" w:rsidRDefault="00B21E9E" w:rsidP="00B21E9E">
      <w:pPr>
        <w:widowControl/>
        <w:autoSpaceDE/>
        <w:autoSpaceDN/>
        <w:spacing w:before="20" w:after="40" w:line="252" w:lineRule="auto"/>
        <w:ind w:left="720"/>
        <w:contextualSpacing/>
        <w:jc w:val="both"/>
        <w:rPr>
          <w:rFonts w:ascii="Times New Roman" w:eastAsia="SimSun" w:hAnsi="Times New Roman" w:cs="Times New Roman"/>
          <w:color w:val="000000" w:themeColor="text1"/>
          <w:sz w:val="24"/>
          <w:szCs w:val="24"/>
          <w:lang w:eastAsia="zh-CN"/>
        </w:rPr>
      </w:pPr>
    </w:p>
    <w:p w14:paraId="5C8DE6F5" w14:textId="77777777" w:rsidR="00B21E9E" w:rsidRPr="00B21E9E" w:rsidRDefault="00B21E9E" w:rsidP="00B21E9E">
      <w:pPr>
        <w:widowControl/>
        <w:autoSpaceDE/>
        <w:autoSpaceDN/>
        <w:rPr>
          <w:rFonts w:ascii="Times New Roman" w:eastAsia="Times New Roman" w:hAnsi="Times New Roman" w:cs="Times New Roman"/>
          <w:color w:val="000000" w:themeColor="text1"/>
          <w:sz w:val="24"/>
          <w:szCs w:val="24"/>
          <w:lang w:eastAsia="pl-PL"/>
        </w:rPr>
      </w:pPr>
      <w:r w:rsidRPr="00B21E9E">
        <w:rPr>
          <w:rFonts w:ascii="Times New Roman" w:eastAsia="Times New Roman" w:hAnsi="Times New Roman" w:cs="Times New Roman"/>
          <w:color w:val="000000" w:themeColor="text1"/>
          <w:sz w:val="24"/>
          <w:szCs w:val="24"/>
          <w:lang w:eastAsia="pl-PL"/>
        </w:rPr>
        <w:t>3)Projekty prac remontowych:</w:t>
      </w:r>
    </w:p>
    <w:p w14:paraId="4AE22D3B"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sz w:val="24"/>
          <w:szCs w:val="24"/>
          <w:lang w:eastAsia="zh-CN"/>
        </w:rPr>
        <w:t>wykonanie izolacji przeciwwodnej fundamentów i piwnic</w:t>
      </w:r>
    </w:p>
    <w:p w14:paraId="61EDFD4F"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sz w:val="24"/>
          <w:szCs w:val="24"/>
          <w:lang w:eastAsia="zh-CN"/>
        </w:rPr>
        <w:t>wykonanie nowych posadzek piwnicy wraz z izolacją przeciwwodną i przeciwwilgociową,</w:t>
      </w:r>
    </w:p>
    <w:p w14:paraId="021BA77B"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dachu w zakresie konstrukcji więźby, wraz z wyminą  lub wzmocnieniem oraz pokrycia i poszycia dachu wraz z remontem kominów, obróbek blacharskich,</w:t>
      </w:r>
    </w:p>
    <w:p w14:paraId="79F4BCBF"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 xml:space="preserve">remont w zakresie rynien i rur spustowych, </w:t>
      </w:r>
    </w:p>
    <w:p w14:paraId="3CF9EBE4"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i uzupełnienie tynków zewnętrznych,</w:t>
      </w:r>
    </w:p>
    <w:p w14:paraId="5ADB6803"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i uzupełnienie tynków wewnętrznych,</w:t>
      </w:r>
    </w:p>
    <w:p w14:paraId="2E32214B"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stropu nad piwnicą wraz z wymianą i izolacja przeciw ogniową belek konstrukcyjnych,</w:t>
      </w:r>
    </w:p>
    <w:p w14:paraId="54340ACB"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stropu nad parterem w części C,</w:t>
      </w:r>
    </w:p>
    <w:p w14:paraId="6B8EF1B3"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i konserwacja schodów drewnianych,</w:t>
      </w:r>
    </w:p>
    <w:p w14:paraId="65DB45B4"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i konserwacja schodów zewnętrznych, podestów, portyku i tarasu,</w:t>
      </w:r>
    </w:p>
    <w:p w14:paraId="280DF6F7"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 xml:space="preserve">remont i konserwacja posadzek, </w:t>
      </w:r>
    </w:p>
    <w:p w14:paraId="3AC81CC6"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i konserwacja stolarki i ślusarki okiennej i drzwiowej,</w:t>
      </w:r>
    </w:p>
    <w:p w14:paraId="2A04B6DE"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remont i konserwacja elementów stalowych (drzwi wewnętrzne balustrada, wiatrowskazy),</w:t>
      </w:r>
    </w:p>
    <w:p w14:paraId="11E81B72" w14:textId="77777777" w:rsidR="00B21E9E" w:rsidRPr="00B21E9E" w:rsidRDefault="00B21E9E" w:rsidP="00B21E9E">
      <w:pPr>
        <w:widowControl/>
        <w:autoSpaceDE/>
        <w:autoSpaceDN/>
        <w:rPr>
          <w:rFonts w:ascii="Times New Roman" w:eastAsia="Times New Roman" w:hAnsi="Times New Roman" w:cs="Times New Roman"/>
          <w:color w:val="000000" w:themeColor="text1"/>
          <w:sz w:val="24"/>
          <w:szCs w:val="24"/>
          <w:lang w:eastAsia="pl-PL"/>
        </w:rPr>
      </w:pPr>
    </w:p>
    <w:p w14:paraId="1071B21E" w14:textId="77777777" w:rsidR="00B21E9E" w:rsidRPr="00B21E9E" w:rsidRDefault="00B21E9E" w:rsidP="00B21E9E">
      <w:pPr>
        <w:widowControl/>
        <w:autoSpaceDE/>
        <w:autoSpaceDN/>
        <w:rPr>
          <w:rFonts w:ascii="Times New Roman" w:eastAsia="Times New Roman" w:hAnsi="Times New Roman" w:cs="Times New Roman"/>
          <w:color w:val="000000" w:themeColor="text1"/>
          <w:sz w:val="24"/>
          <w:szCs w:val="24"/>
          <w:lang w:eastAsia="pl-PL"/>
        </w:rPr>
      </w:pPr>
      <w:r w:rsidRPr="00B21E9E">
        <w:rPr>
          <w:rFonts w:ascii="Times New Roman" w:eastAsia="Times New Roman" w:hAnsi="Times New Roman" w:cs="Times New Roman"/>
          <w:color w:val="000000" w:themeColor="text1"/>
          <w:sz w:val="24"/>
          <w:szCs w:val="24"/>
          <w:lang w:eastAsia="pl-PL"/>
        </w:rPr>
        <w:t>4)Projekty prac budowlanych związany z przebudową obiektu:</w:t>
      </w:r>
    </w:p>
    <w:p w14:paraId="74CAEA3C" w14:textId="77777777" w:rsidR="00B21E9E" w:rsidRPr="00B21E9E" w:rsidRDefault="00B21E9E" w:rsidP="00B21E9E">
      <w:pPr>
        <w:widowControl/>
        <w:numPr>
          <w:ilvl w:val="0"/>
          <w:numId w:val="48"/>
        </w:numPr>
        <w:suppressAutoHyphens/>
        <w:autoSpaceDE/>
        <w:autoSpaceDN/>
        <w:contextualSpacing/>
        <w:textAlignment w:val="baseline"/>
        <w:rPr>
          <w:rFonts w:ascii="Times New Roman" w:eastAsia="SimSun" w:hAnsi="Times New Roman" w:cs="Times New Roman"/>
          <w:color w:val="000000" w:themeColor="text1"/>
          <w:sz w:val="24"/>
          <w:szCs w:val="24"/>
          <w:lang w:eastAsia="zh-CN"/>
        </w:rPr>
      </w:pPr>
      <w:r w:rsidRPr="00B21E9E">
        <w:rPr>
          <w:rFonts w:ascii="Times New Roman" w:eastAsia="SimSun" w:hAnsi="Times New Roman" w:cs="Times New Roman"/>
          <w:color w:val="000000" w:themeColor="text1"/>
          <w:sz w:val="24"/>
          <w:szCs w:val="24"/>
          <w:lang w:eastAsia="zh-CN"/>
        </w:rPr>
        <w:t>projekt wzmocnienia lub wymiany stropów w części A, B,</w:t>
      </w:r>
    </w:p>
    <w:p w14:paraId="2788E8A0"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nowej, żelbetowej, wewnętrznej klatki schodowej w części A,</w:t>
      </w:r>
    </w:p>
    <w:p w14:paraId="4A50FA19"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nowego podziału pomieszczeń,</w:t>
      </w:r>
    </w:p>
    <w:p w14:paraId="1F975EDC"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 xml:space="preserve">projekt  nowych węzłów sanitarnych na parterze i </w:t>
      </w:r>
      <w:proofErr w:type="spellStart"/>
      <w:r w:rsidRPr="00B21E9E">
        <w:rPr>
          <w:rFonts w:ascii="Times New Roman" w:eastAsia="SimSun" w:hAnsi="Times New Roman" w:cs="Times New Roman"/>
          <w:color w:val="000000" w:themeColor="text1"/>
          <w:sz w:val="24"/>
          <w:szCs w:val="24"/>
          <w:lang w:eastAsia="zh-CN"/>
        </w:rPr>
        <w:t>I</w:t>
      </w:r>
      <w:proofErr w:type="spellEnd"/>
      <w:r w:rsidRPr="00B21E9E">
        <w:rPr>
          <w:rFonts w:ascii="Times New Roman" w:eastAsia="SimSun" w:hAnsi="Times New Roman" w:cs="Times New Roman"/>
          <w:color w:val="000000" w:themeColor="text1"/>
          <w:sz w:val="24"/>
          <w:szCs w:val="24"/>
          <w:lang w:eastAsia="zh-CN"/>
        </w:rPr>
        <w:t xml:space="preserve"> piętrze,</w:t>
      </w:r>
    </w:p>
    <w:p w14:paraId="0D1EE63B"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izolacji i obudowa stropu poddasza i więźby,</w:t>
      </w:r>
    </w:p>
    <w:p w14:paraId="757323C5"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pomieszczenia centrali wentylacyjnej na poddaszu,</w:t>
      </w:r>
    </w:p>
    <w:p w14:paraId="5D304190"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kotłowni gazowej i pomieszczenia pomp ciepła,</w:t>
      </w:r>
    </w:p>
    <w:p w14:paraId="1F501B0A"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projekty nowych posadzek w określonym zakresie,</w:t>
      </w:r>
    </w:p>
    <w:p w14:paraId="5F2A0D6C"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i dobór drzwi w tym drzwi przeciwpożarowych,</w:t>
      </w:r>
    </w:p>
    <w:p w14:paraId="6B51CA50"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i dobór nowych okien  w tym okien przeciwpożarowych i okien dachowych,</w:t>
      </w:r>
    </w:p>
    <w:p w14:paraId="3BCB5659"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oddymiania klatek schodowych,</w:t>
      </w:r>
    </w:p>
    <w:p w14:paraId="02BC74C5"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przebudowy zewnętrznych schodów ewakuacyjnych przy sali widowiskowej,</w:t>
      </w:r>
    </w:p>
    <w:p w14:paraId="12D85447"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sz w:val="24"/>
          <w:szCs w:val="24"/>
          <w:lang w:eastAsia="zh-CN"/>
        </w:rPr>
        <w:t>projekt  zewnętrznego tarasu przy bibliotece od strony północno-zachodniej,</w:t>
      </w:r>
    </w:p>
    <w:p w14:paraId="1025EFCE"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dobór i projekt montażu podnośnika dla osób niepełnosprawnych,</w:t>
      </w:r>
    </w:p>
    <w:p w14:paraId="1A6D6B4F"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dobór i projekt windy dla osób niepełnosprawnych,</w:t>
      </w:r>
    </w:p>
    <w:p w14:paraId="72BA7563"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instalacji wodnych i kanalizacyjnych wraz z odprowadzeniem do nowych zbiorników na nieczystości,</w:t>
      </w:r>
    </w:p>
    <w:p w14:paraId="76363FF0"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 xml:space="preserve">projekt instalacji wentylacji </w:t>
      </w:r>
      <w:proofErr w:type="spellStart"/>
      <w:r w:rsidRPr="00B21E9E">
        <w:rPr>
          <w:rFonts w:ascii="Times New Roman" w:eastAsia="SimSun" w:hAnsi="Times New Roman" w:cs="Times New Roman"/>
          <w:color w:val="000000" w:themeColor="text1"/>
          <w:sz w:val="24"/>
          <w:szCs w:val="24"/>
          <w:lang w:eastAsia="zh-CN"/>
        </w:rPr>
        <w:t>nawiewno</w:t>
      </w:r>
      <w:proofErr w:type="spellEnd"/>
      <w:r w:rsidRPr="00B21E9E">
        <w:rPr>
          <w:rFonts w:ascii="Times New Roman" w:eastAsia="SimSun" w:hAnsi="Times New Roman" w:cs="Times New Roman"/>
          <w:color w:val="000000" w:themeColor="text1"/>
          <w:sz w:val="24"/>
          <w:szCs w:val="24"/>
          <w:lang w:eastAsia="zh-CN"/>
        </w:rPr>
        <w:t xml:space="preserve">-wyciągowej z odzyskiem ciepła, </w:t>
      </w:r>
    </w:p>
    <w:p w14:paraId="1A3FC676"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instalacji klimatyzacji,</w:t>
      </w:r>
    </w:p>
    <w:p w14:paraId="1BAD627A"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instalacji ogrzewania podłogowego,</w:t>
      </w:r>
    </w:p>
    <w:p w14:paraId="65A7B257"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instalacji gazowej i montażu zbiorników na gaz,</w:t>
      </w:r>
    </w:p>
    <w:p w14:paraId="6D71B381"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nowych instalacji elektrycznych i niskoprądowych w tym SSP,</w:t>
      </w:r>
    </w:p>
    <w:p w14:paraId="3E005E64" w14:textId="77777777" w:rsidR="00B21E9E" w:rsidRPr="00B21E9E" w:rsidRDefault="00B21E9E" w:rsidP="00B21E9E">
      <w:pPr>
        <w:widowControl/>
        <w:numPr>
          <w:ilvl w:val="0"/>
          <w:numId w:val="47"/>
        </w:numPr>
        <w:suppressAutoHyphens/>
        <w:autoSpaceDE/>
        <w:autoSpaceDN/>
        <w:contextualSpacing/>
        <w:textAlignment w:val="baseline"/>
        <w:rPr>
          <w:rFonts w:ascii="Times New Roman" w:eastAsia="SimSun" w:hAnsi="Times New Roman" w:cs="Times New Roman"/>
          <w:sz w:val="24"/>
          <w:szCs w:val="24"/>
          <w:lang w:eastAsia="zh-CN"/>
        </w:rPr>
      </w:pPr>
      <w:r w:rsidRPr="00B21E9E">
        <w:rPr>
          <w:rFonts w:ascii="Times New Roman" w:eastAsia="SimSun" w:hAnsi="Times New Roman" w:cs="Times New Roman"/>
          <w:color w:val="000000" w:themeColor="text1"/>
          <w:sz w:val="24"/>
          <w:szCs w:val="24"/>
          <w:lang w:eastAsia="zh-CN"/>
        </w:rPr>
        <w:t>projekt instalacji odgromowej,</w:t>
      </w:r>
    </w:p>
    <w:p w14:paraId="2F31E5FD" w14:textId="77777777" w:rsidR="00B21E9E" w:rsidRPr="00B21E9E" w:rsidRDefault="00B21E9E" w:rsidP="00B21E9E">
      <w:pPr>
        <w:widowControl/>
        <w:numPr>
          <w:ilvl w:val="0"/>
          <w:numId w:val="47"/>
        </w:numPr>
        <w:autoSpaceDE/>
        <w:autoSpaceDN/>
        <w:spacing w:line="360" w:lineRule="auto"/>
        <w:jc w:val="both"/>
        <w:rPr>
          <w:rFonts w:ascii="Times New Roman" w:eastAsia="Calibri" w:hAnsi="Times New Roman" w:cs="Times New Roman"/>
          <w:bCs/>
          <w:color w:val="000000" w:themeColor="text1"/>
          <w:sz w:val="24"/>
          <w:szCs w:val="24"/>
          <w:lang w:eastAsia="pl-PL"/>
        </w:rPr>
      </w:pPr>
      <w:r w:rsidRPr="00B21E9E">
        <w:rPr>
          <w:rFonts w:ascii="Times New Roman" w:eastAsia="Calibri" w:hAnsi="Times New Roman" w:cs="Times New Roman"/>
          <w:bCs/>
          <w:color w:val="000000" w:themeColor="text1"/>
          <w:sz w:val="24"/>
          <w:szCs w:val="24"/>
          <w:lang w:eastAsia="pl-PL"/>
        </w:rPr>
        <w:lastRenderedPageBreak/>
        <w:t>projekt oświetlenia wewnętrznego i zewnętrznego</w:t>
      </w:r>
    </w:p>
    <w:p w14:paraId="064610C8" w14:textId="77777777" w:rsidR="00B21E9E" w:rsidRPr="005D68C3" w:rsidRDefault="00B21E9E" w:rsidP="00B21E9E">
      <w:pPr>
        <w:pStyle w:val="Akapitzlist"/>
        <w:tabs>
          <w:tab w:val="left" w:pos="567"/>
        </w:tabs>
        <w:spacing w:before="1" w:line="360" w:lineRule="auto"/>
        <w:ind w:left="567" w:right="132" w:firstLine="0"/>
        <w:rPr>
          <w:rFonts w:ascii="Times New Roman" w:hAnsi="Times New Roman" w:cs="Times New Roman"/>
          <w:sz w:val="24"/>
          <w:szCs w:val="24"/>
          <w:highlight w:val="yellow"/>
        </w:rPr>
      </w:pPr>
    </w:p>
    <w:p w14:paraId="3C860140" w14:textId="3B49636A" w:rsidR="00B21E9E" w:rsidRPr="005D68C3" w:rsidRDefault="00E031BC" w:rsidP="00E031BC">
      <w:r w:rsidRPr="005D68C3">
        <w:rPr>
          <w:sz w:val="24"/>
          <w:szCs w:val="24"/>
        </w:rPr>
        <w:t xml:space="preserve">1.4 </w:t>
      </w:r>
      <w:r w:rsidR="005D68C3" w:rsidRPr="005D68C3">
        <w:rPr>
          <w:sz w:val="24"/>
          <w:szCs w:val="24"/>
        </w:rPr>
        <w:t>W</w:t>
      </w:r>
      <w:r w:rsidRPr="005D68C3">
        <w:rPr>
          <w:sz w:val="24"/>
          <w:szCs w:val="24"/>
        </w:rPr>
        <w:t>ymagania względem d</w:t>
      </w:r>
      <w:r w:rsidR="00B21E9E" w:rsidRPr="005D68C3">
        <w:rPr>
          <w:sz w:val="24"/>
          <w:szCs w:val="24"/>
        </w:rPr>
        <w:t>okumentacj</w:t>
      </w:r>
      <w:r w:rsidRPr="005D68C3">
        <w:rPr>
          <w:sz w:val="24"/>
          <w:szCs w:val="24"/>
        </w:rPr>
        <w:t>i</w:t>
      </w:r>
      <w:r w:rsidR="00B21E9E" w:rsidRPr="005D68C3">
        <w:rPr>
          <w:sz w:val="24"/>
          <w:szCs w:val="24"/>
        </w:rPr>
        <w:t xml:space="preserve"> </w:t>
      </w:r>
      <w:r w:rsidRPr="005D68C3">
        <w:rPr>
          <w:sz w:val="24"/>
          <w:szCs w:val="24"/>
        </w:rPr>
        <w:t>p</w:t>
      </w:r>
      <w:r w:rsidR="00B21E9E" w:rsidRPr="005D68C3">
        <w:rPr>
          <w:sz w:val="24"/>
          <w:szCs w:val="24"/>
        </w:rPr>
        <w:t>rojektow</w:t>
      </w:r>
      <w:r w:rsidRPr="005D68C3">
        <w:rPr>
          <w:sz w:val="24"/>
          <w:szCs w:val="24"/>
        </w:rPr>
        <w:t>ej</w:t>
      </w:r>
      <w:r w:rsidR="00B21E9E" w:rsidRPr="005D68C3">
        <w:rPr>
          <w:sz w:val="24"/>
          <w:szCs w:val="24"/>
        </w:rPr>
        <w:t xml:space="preserve"> </w:t>
      </w:r>
    </w:p>
    <w:p w14:paraId="7BEADB7F" w14:textId="77777777" w:rsidR="00B21E9E" w:rsidRPr="005D68C3" w:rsidRDefault="00B21E9E" w:rsidP="00B21E9E">
      <w:pPr>
        <w:pStyle w:val="Akapitzlist"/>
        <w:widowControl/>
        <w:numPr>
          <w:ilvl w:val="0"/>
          <w:numId w:val="61"/>
        </w:numPr>
        <w:suppressAutoHyphens/>
        <w:autoSpaceDN/>
        <w:spacing w:line="276" w:lineRule="auto"/>
        <w:ind w:left="426" w:hanging="426"/>
        <w:contextualSpacing/>
      </w:pPr>
      <w:r w:rsidRPr="005D68C3">
        <w:rPr>
          <w:sz w:val="24"/>
          <w:szCs w:val="24"/>
        </w:rPr>
        <w:t xml:space="preserve">Opracowanie Dokumentacji Projektowej winno być wykonane zgodnie </w:t>
      </w:r>
      <w:r w:rsidRPr="005D68C3">
        <w:rPr>
          <w:sz w:val="24"/>
          <w:szCs w:val="24"/>
        </w:rPr>
        <w:br/>
        <w:t xml:space="preserve">z Programem Funkcjonalno-Użytkowym, obowiązującymi przepisami, normami </w:t>
      </w:r>
      <w:r w:rsidRPr="005D68C3">
        <w:rPr>
          <w:sz w:val="24"/>
          <w:szCs w:val="24"/>
        </w:rPr>
        <w:br/>
        <w:t>i zasadami wiedzy technicznej obowiązującymi w dniu wydania jej Zamawiającemu.</w:t>
      </w:r>
    </w:p>
    <w:p w14:paraId="7BF3A2E0" w14:textId="77777777" w:rsidR="00B21E9E" w:rsidRPr="005D68C3" w:rsidRDefault="00B21E9E" w:rsidP="00B21E9E">
      <w:pPr>
        <w:pStyle w:val="Akapitzlist"/>
        <w:widowControl/>
        <w:numPr>
          <w:ilvl w:val="0"/>
          <w:numId w:val="61"/>
        </w:numPr>
        <w:suppressAutoHyphens/>
        <w:autoSpaceDN/>
        <w:spacing w:line="276" w:lineRule="auto"/>
        <w:ind w:left="426" w:hanging="426"/>
        <w:contextualSpacing/>
        <w:jc w:val="left"/>
      </w:pPr>
      <w:r w:rsidRPr="005D68C3">
        <w:rPr>
          <w:sz w:val="24"/>
          <w:szCs w:val="24"/>
        </w:rPr>
        <w:t>Wykonawca, przy opracowywaniu Dokumentacji Projektowej, zobowiązuje się:</w:t>
      </w:r>
    </w:p>
    <w:p w14:paraId="4CBC6270" w14:textId="77777777" w:rsidR="00B21E9E" w:rsidRPr="005D68C3" w:rsidRDefault="00B21E9E" w:rsidP="00B21E9E">
      <w:pPr>
        <w:pStyle w:val="Akapitzlist"/>
        <w:widowControl/>
        <w:numPr>
          <w:ilvl w:val="0"/>
          <w:numId w:val="64"/>
        </w:numPr>
        <w:suppressAutoHyphens/>
        <w:autoSpaceDN/>
        <w:spacing w:line="276" w:lineRule="auto"/>
        <w:ind w:left="709" w:hanging="283"/>
        <w:contextualSpacing/>
      </w:pPr>
      <w:r w:rsidRPr="005D68C3">
        <w:rPr>
          <w:sz w:val="24"/>
          <w:szCs w:val="24"/>
        </w:rPr>
        <w:t xml:space="preserve">zastosować optymalne rozwiązania konstrukcyjne, materiałowe i kosztowe, </w:t>
      </w:r>
      <w:r w:rsidRPr="005D68C3">
        <w:rPr>
          <w:sz w:val="24"/>
          <w:szCs w:val="24"/>
        </w:rPr>
        <w:br/>
        <w:t>w celu uzyskania nowoczesnych i właściwych standardów dla tego typu zadania inwestycyjnego, które ma być w oparciu o nią wykonane,</w:t>
      </w:r>
    </w:p>
    <w:p w14:paraId="72192E4A" w14:textId="5EDEF6C6" w:rsidR="00B21E9E" w:rsidRPr="005D68C3" w:rsidRDefault="00B21E9E" w:rsidP="00B21E9E">
      <w:pPr>
        <w:pStyle w:val="Akapitzlist"/>
        <w:widowControl/>
        <w:numPr>
          <w:ilvl w:val="0"/>
          <w:numId w:val="64"/>
        </w:numPr>
        <w:suppressAutoHyphens/>
        <w:autoSpaceDN/>
        <w:spacing w:line="276" w:lineRule="auto"/>
        <w:ind w:left="709" w:hanging="283"/>
        <w:contextualSpacing/>
      </w:pPr>
      <w:r w:rsidRPr="005D68C3">
        <w:rPr>
          <w:sz w:val="24"/>
          <w:szCs w:val="24"/>
        </w:rPr>
        <w:t>ponieść wszelkie opłaty za pozyskiwane w ramach realizacji Dokumentacji Projektowej decyzje, uzgodnienia i opinie</w:t>
      </w:r>
      <w:r w:rsidR="00E031BC" w:rsidRPr="005D68C3">
        <w:rPr>
          <w:sz w:val="24"/>
          <w:szCs w:val="24"/>
        </w:rPr>
        <w:t>( jeżeli dotyczy)</w:t>
      </w:r>
    </w:p>
    <w:p w14:paraId="4B11B149" w14:textId="77777777" w:rsidR="00B21E9E" w:rsidRPr="005D68C3" w:rsidRDefault="00B21E9E" w:rsidP="00B21E9E">
      <w:pPr>
        <w:pStyle w:val="Akapitzlist"/>
        <w:widowControl/>
        <w:numPr>
          <w:ilvl w:val="0"/>
          <w:numId w:val="64"/>
        </w:numPr>
        <w:suppressAutoHyphens/>
        <w:autoSpaceDN/>
        <w:spacing w:line="276" w:lineRule="auto"/>
        <w:ind w:left="709" w:hanging="283"/>
        <w:contextualSpacing/>
      </w:pPr>
      <w:r w:rsidRPr="005D68C3">
        <w:rPr>
          <w:sz w:val="24"/>
          <w:szCs w:val="24"/>
        </w:rPr>
        <w:t xml:space="preserve">opracować Dokumentację Projektową kompletną z punktu widzenia zadania inwestycyjnego, które ma być wykonane na jej podstawie, spójnej </w:t>
      </w:r>
      <w:r w:rsidRPr="005D68C3">
        <w:rPr>
          <w:sz w:val="24"/>
          <w:szCs w:val="24"/>
        </w:rPr>
        <w:br/>
        <w:t>i skoordynowanej we wszystkich specjalnościach, a w szczególności posiadającej niezbędne uzgodnienia,</w:t>
      </w:r>
    </w:p>
    <w:p w14:paraId="00CB26A6" w14:textId="77777777" w:rsidR="00B21E9E" w:rsidRPr="005D68C3" w:rsidRDefault="00B21E9E" w:rsidP="00B21E9E">
      <w:pPr>
        <w:pStyle w:val="Akapitzlist"/>
        <w:widowControl/>
        <w:numPr>
          <w:ilvl w:val="0"/>
          <w:numId w:val="64"/>
        </w:numPr>
        <w:suppressAutoHyphens/>
        <w:autoSpaceDN/>
        <w:spacing w:line="276" w:lineRule="auto"/>
        <w:ind w:left="709" w:hanging="283"/>
        <w:contextualSpacing/>
      </w:pPr>
      <w:r w:rsidRPr="005D68C3">
        <w:rPr>
          <w:sz w:val="24"/>
          <w:szCs w:val="24"/>
        </w:rPr>
        <w:t>przedstawiającej rozwiązania szczegółowe w zakresie umożliwiającym realizację zadania inwestycyjnego, które ma być wykonane na jej podstawie, bez dodatkowych opracowań i uzupełnień.</w:t>
      </w:r>
    </w:p>
    <w:p w14:paraId="7F4931CD" w14:textId="4FD7BABE" w:rsidR="00B21E9E" w:rsidRPr="00CB78B1" w:rsidRDefault="00B21E9E" w:rsidP="00B21E9E">
      <w:pPr>
        <w:pStyle w:val="Akapitzlist"/>
        <w:widowControl/>
        <w:numPr>
          <w:ilvl w:val="0"/>
          <w:numId w:val="55"/>
        </w:numPr>
        <w:suppressAutoHyphens/>
        <w:autoSpaceDN/>
        <w:spacing w:line="276" w:lineRule="auto"/>
        <w:ind w:left="426" w:hanging="426"/>
        <w:contextualSpacing/>
      </w:pPr>
      <w:r w:rsidRPr="005D68C3">
        <w:rPr>
          <w:sz w:val="24"/>
          <w:szCs w:val="24"/>
        </w:rPr>
        <w:t>W ramach wykonywania obowiązków z niniejszej umowy, Wykonawca zobowiązany jest do zapewnienia wykonywania przez autora Dokumentacji Projektowej („Projektanta”) podstawowych obowiązków wynikających z art. 20 ustawy z dnia 7 lipca</w:t>
      </w:r>
      <w:r w:rsidRPr="00CB78B1">
        <w:rPr>
          <w:sz w:val="24"/>
          <w:szCs w:val="24"/>
        </w:rPr>
        <w:t xml:space="preserve"> 1994 roku Prawo Budowlane (</w:t>
      </w:r>
      <w:proofErr w:type="spellStart"/>
      <w:r w:rsidRPr="00CB78B1">
        <w:rPr>
          <w:sz w:val="24"/>
          <w:szCs w:val="24"/>
        </w:rPr>
        <w:t>tj</w:t>
      </w:r>
      <w:proofErr w:type="spellEnd"/>
      <w:r w:rsidRPr="00CB78B1">
        <w:rPr>
          <w:sz w:val="24"/>
          <w:szCs w:val="24"/>
        </w:rPr>
        <w:t>.:Dz.U. z 202</w:t>
      </w:r>
      <w:r w:rsidR="005D68C3">
        <w:rPr>
          <w:sz w:val="24"/>
          <w:szCs w:val="24"/>
        </w:rPr>
        <w:t>5</w:t>
      </w:r>
      <w:r w:rsidRPr="00CB78B1">
        <w:rPr>
          <w:sz w:val="24"/>
          <w:szCs w:val="24"/>
        </w:rPr>
        <w:t xml:space="preserve"> r., poz.</w:t>
      </w:r>
      <w:r w:rsidR="005D68C3">
        <w:rPr>
          <w:sz w:val="24"/>
          <w:szCs w:val="24"/>
        </w:rPr>
        <w:t xml:space="preserve"> 418</w:t>
      </w:r>
      <w:r w:rsidRPr="00CB78B1">
        <w:rPr>
          <w:sz w:val="24"/>
          <w:szCs w:val="24"/>
        </w:rPr>
        <w:t xml:space="preserve">), </w:t>
      </w:r>
      <w:r w:rsidRPr="00CB78B1">
        <w:rPr>
          <w:sz w:val="24"/>
          <w:szCs w:val="24"/>
        </w:rPr>
        <w:br/>
        <w:t>a ponadto do zapewnienia wykonywania przez Projektanta w szczególności następujących czynności:</w:t>
      </w:r>
    </w:p>
    <w:p w14:paraId="36088544" w14:textId="77777777" w:rsidR="00B21E9E" w:rsidRPr="00CB78B1" w:rsidRDefault="00B21E9E" w:rsidP="00B21E9E">
      <w:pPr>
        <w:pStyle w:val="Akapitzlist"/>
        <w:widowControl/>
        <w:numPr>
          <w:ilvl w:val="0"/>
          <w:numId w:val="59"/>
        </w:numPr>
        <w:suppressAutoHyphens/>
        <w:autoSpaceDN/>
        <w:spacing w:line="276" w:lineRule="auto"/>
        <w:ind w:left="709" w:hanging="283"/>
        <w:contextualSpacing/>
      </w:pPr>
      <w:r w:rsidRPr="00CB78B1">
        <w:rPr>
          <w:sz w:val="24"/>
          <w:szCs w:val="24"/>
        </w:rPr>
        <w:t>stwierdzenia w toku wykonywania robót budowlanych zgodności realizacji inwestycji z projektem,</w:t>
      </w:r>
    </w:p>
    <w:p w14:paraId="7FED4044" w14:textId="77777777" w:rsidR="00B21E9E" w:rsidRPr="00CB78B1" w:rsidRDefault="00B21E9E" w:rsidP="00B21E9E">
      <w:pPr>
        <w:pStyle w:val="Akapitzlist"/>
        <w:widowControl/>
        <w:numPr>
          <w:ilvl w:val="0"/>
          <w:numId w:val="59"/>
        </w:numPr>
        <w:suppressAutoHyphens/>
        <w:autoSpaceDN/>
        <w:spacing w:line="276" w:lineRule="auto"/>
        <w:ind w:left="709" w:hanging="283"/>
        <w:contextualSpacing/>
      </w:pPr>
      <w:r w:rsidRPr="00CB78B1">
        <w:rPr>
          <w:sz w:val="24"/>
          <w:szCs w:val="24"/>
        </w:rPr>
        <w:t>wyjaśnianie wątpliwości powstałych w toku realizacji budowlanych wykonywanych na podstawie projektu,</w:t>
      </w:r>
    </w:p>
    <w:p w14:paraId="4BC7643E" w14:textId="3AE06747" w:rsidR="00B21E9E" w:rsidRPr="00CB78B1" w:rsidRDefault="00B21E9E" w:rsidP="00B21E9E">
      <w:pPr>
        <w:pStyle w:val="Akapitzlist"/>
        <w:widowControl/>
        <w:numPr>
          <w:ilvl w:val="0"/>
          <w:numId w:val="59"/>
        </w:numPr>
        <w:suppressAutoHyphens/>
        <w:autoSpaceDN/>
        <w:spacing w:line="276" w:lineRule="auto"/>
        <w:ind w:left="709" w:hanging="283"/>
        <w:contextualSpacing/>
      </w:pPr>
      <w:r w:rsidRPr="00CB78B1">
        <w:rPr>
          <w:sz w:val="24"/>
          <w:szCs w:val="24"/>
        </w:rPr>
        <w:t xml:space="preserve">uzgadniania z zamawiającym możliwości wprowadzenia rozwiązań zamiennych w stosunku do materiałów i konstrukcji przewidzianych w opracowaniach projektowych powstałych w ramach realizacji </w:t>
      </w:r>
      <w:r w:rsidR="00CB78B1" w:rsidRPr="00CB78B1">
        <w:rPr>
          <w:sz w:val="24"/>
          <w:szCs w:val="24"/>
        </w:rPr>
        <w:t xml:space="preserve"> inwestycji</w:t>
      </w:r>
    </w:p>
    <w:p w14:paraId="0C695341" w14:textId="62891A21" w:rsidR="00B21E9E" w:rsidRPr="00CB78B1" w:rsidRDefault="00B21E9E" w:rsidP="00B21E9E">
      <w:pPr>
        <w:pStyle w:val="Akapitzlist"/>
        <w:widowControl/>
        <w:numPr>
          <w:ilvl w:val="0"/>
          <w:numId w:val="59"/>
        </w:numPr>
        <w:suppressAutoHyphens/>
        <w:autoSpaceDN/>
        <w:spacing w:line="276" w:lineRule="auto"/>
        <w:ind w:left="709" w:hanging="283"/>
        <w:contextualSpacing/>
      </w:pPr>
      <w:r w:rsidRPr="00CB78B1">
        <w:rPr>
          <w:sz w:val="24"/>
          <w:szCs w:val="24"/>
        </w:rPr>
        <w:t xml:space="preserve">udzielania stosownych porad i wskazówek oraz bieżące wyjaśnienie wątpliwości i problemów powstałych w toku </w:t>
      </w:r>
      <w:r w:rsidR="00CB78B1" w:rsidRPr="00CB78B1">
        <w:rPr>
          <w:sz w:val="24"/>
          <w:szCs w:val="24"/>
        </w:rPr>
        <w:t xml:space="preserve"> realizacji inwestycji</w:t>
      </w:r>
    </w:p>
    <w:p w14:paraId="3FAB91A5" w14:textId="77777777" w:rsidR="00B21E9E" w:rsidRPr="00CB78B1" w:rsidRDefault="00B21E9E" w:rsidP="00B21E9E">
      <w:pPr>
        <w:pStyle w:val="Akapitzlist"/>
        <w:widowControl/>
        <w:numPr>
          <w:ilvl w:val="0"/>
          <w:numId w:val="59"/>
        </w:numPr>
        <w:suppressAutoHyphens/>
        <w:autoSpaceDN/>
        <w:spacing w:line="276" w:lineRule="auto"/>
        <w:ind w:left="709" w:hanging="283"/>
        <w:contextualSpacing/>
      </w:pPr>
      <w:r w:rsidRPr="00CB78B1">
        <w:rPr>
          <w:sz w:val="24"/>
          <w:szCs w:val="24"/>
        </w:rPr>
        <w:t>w przypadku wystąpienia konieczności dokonywania zmian w opracowaniach projektowych powstałych w ramach realizacji niniejszej umowy z przyczyn zależnych od wykonawcy lub Projektanta – dokonywanie stosownych zmian.</w:t>
      </w:r>
    </w:p>
    <w:p w14:paraId="33FF4727" w14:textId="77777777" w:rsidR="00B21E9E" w:rsidRPr="005B52EF" w:rsidRDefault="00B21E9E" w:rsidP="00B21E9E">
      <w:pPr>
        <w:pStyle w:val="Akapitzlist"/>
        <w:widowControl/>
        <w:numPr>
          <w:ilvl w:val="0"/>
          <w:numId w:val="55"/>
        </w:numPr>
        <w:suppressAutoHyphens/>
        <w:autoSpaceDN/>
        <w:spacing w:line="276" w:lineRule="auto"/>
        <w:ind w:left="426" w:hanging="426"/>
        <w:contextualSpacing/>
      </w:pPr>
      <w:r w:rsidRPr="005B52EF">
        <w:rPr>
          <w:sz w:val="24"/>
          <w:szCs w:val="24"/>
        </w:rPr>
        <w:t>Wykonywane przez Wykonawcę czynności wskazan</w:t>
      </w:r>
      <w:r>
        <w:rPr>
          <w:sz w:val="24"/>
          <w:szCs w:val="24"/>
        </w:rPr>
        <w:t>e</w:t>
      </w:r>
      <w:r w:rsidRPr="005B52EF">
        <w:rPr>
          <w:sz w:val="24"/>
          <w:szCs w:val="24"/>
        </w:rPr>
        <w:t xml:space="preserve"> w ust. 4 nie podlegają odrębnemu wynagrodzeniu.</w:t>
      </w:r>
    </w:p>
    <w:p w14:paraId="63595F55" w14:textId="3FC041F4" w:rsidR="00B21E9E" w:rsidRPr="005B52EF" w:rsidRDefault="00B21E9E" w:rsidP="00B21E9E">
      <w:pPr>
        <w:pStyle w:val="Akapitzlist"/>
        <w:widowControl/>
        <w:numPr>
          <w:ilvl w:val="0"/>
          <w:numId w:val="55"/>
        </w:numPr>
        <w:suppressAutoHyphens/>
        <w:autoSpaceDN/>
        <w:spacing w:line="276" w:lineRule="auto"/>
        <w:ind w:left="426" w:hanging="426"/>
        <w:contextualSpacing/>
      </w:pPr>
      <w:r w:rsidRPr="005B52EF">
        <w:rPr>
          <w:sz w:val="24"/>
          <w:szCs w:val="24"/>
        </w:rPr>
        <w:t>Do czasu zakończenia robót budowlanych, Wykonawca w ramach wynagrodzenia</w:t>
      </w:r>
      <w:r>
        <w:rPr>
          <w:sz w:val="24"/>
          <w:szCs w:val="24"/>
        </w:rPr>
        <w:t xml:space="preserve"> umownego brutto, </w:t>
      </w:r>
      <w:r w:rsidRPr="005B52EF">
        <w:rPr>
          <w:sz w:val="24"/>
          <w:szCs w:val="24"/>
        </w:rPr>
        <w:t xml:space="preserve">o którym </w:t>
      </w:r>
      <w:r w:rsidRPr="00F8645D">
        <w:rPr>
          <w:sz w:val="24"/>
          <w:szCs w:val="24"/>
        </w:rPr>
        <w:t xml:space="preserve">mowa w § </w:t>
      </w:r>
      <w:r w:rsidR="00E031BC">
        <w:rPr>
          <w:sz w:val="24"/>
          <w:szCs w:val="24"/>
        </w:rPr>
        <w:t>4</w:t>
      </w:r>
      <w:r w:rsidRPr="00F8645D">
        <w:rPr>
          <w:sz w:val="24"/>
          <w:szCs w:val="24"/>
        </w:rPr>
        <w:t xml:space="preserve"> ust. 1 niniejszej umowy, zobowiązuje się do dokonywania zmian w Dokumentacji Projektowej koniecznych do realizacji procesu </w:t>
      </w:r>
      <w:r w:rsidRPr="00F8645D">
        <w:rPr>
          <w:sz w:val="24"/>
          <w:szCs w:val="24"/>
        </w:rPr>
        <w:lastRenderedPageBreak/>
        <w:t>budowlanego, w tym również do dokonywania</w:t>
      </w:r>
      <w:r w:rsidRPr="005B52EF">
        <w:rPr>
          <w:sz w:val="24"/>
          <w:szCs w:val="24"/>
        </w:rPr>
        <w:t xml:space="preserve"> poprawek i uzupełnień zgodnie z żądaniami organ</w:t>
      </w:r>
      <w:r>
        <w:rPr>
          <w:sz w:val="24"/>
          <w:szCs w:val="24"/>
        </w:rPr>
        <w:t>ów</w:t>
      </w:r>
      <w:r w:rsidRPr="005B52EF">
        <w:rPr>
          <w:sz w:val="24"/>
          <w:szCs w:val="24"/>
        </w:rPr>
        <w:t xml:space="preserve"> wydając</w:t>
      </w:r>
      <w:r>
        <w:rPr>
          <w:sz w:val="24"/>
          <w:szCs w:val="24"/>
        </w:rPr>
        <w:t>ych</w:t>
      </w:r>
      <w:r w:rsidRPr="005B52EF">
        <w:rPr>
          <w:sz w:val="24"/>
          <w:szCs w:val="24"/>
        </w:rPr>
        <w:t xml:space="preserve"> decyzje</w:t>
      </w:r>
      <w:r>
        <w:rPr>
          <w:sz w:val="24"/>
          <w:szCs w:val="24"/>
        </w:rPr>
        <w:t xml:space="preserve"> określające przebieg procesu inwestycyjnego w szczególności organów wydających decyzje związane </w:t>
      </w:r>
      <w:r>
        <w:rPr>
          <w:sz w:val="24"/>
          <w:szCs w:val="24"/>
        </w:rPr>
        <w:br/>
        <w:t>z uzyskaniem pozwolenia na budowę</w:t>
      </w:r>
      <w:r w:rsidRPr="005B52EF">
        <w:rPr>
          <w:sz w:val="24"/>
          <w:szCs w:val="24"/>
        </w:rPr>
        <w:t>.</w:t>
      </w:r>
    </w:p>
    <w:p w14:paraId="76AB3A9C" w14:textId="77777777" w:rsidR="00B21E9E" w:rsidRPr="003A61BF" w:rsidRDefault="00B21E9E" w:rsidP="00B21E9E">
      <w:pPr>
        <w:pStyle w:val="Akapitzlist"/>
        <w:widowControl/>
        <w:numPr>
          <w:ilvl w:val="0"/>
          <w:numId w:val="55"/>
        </w:numPr>
        <w:suppressAutoHyphens/>
        <w:autoSpaceDN/>
        <w:spacing w:line="276" w:lineRule="auto"/>
        <w:ind w:left="426" w:hanging="426"/>
        <w:contextualSpacing/>
      </w:pPr>
      <w:r w:rsidRPr="005B52EF">
        <w:rPr>
          <w:sz w:val="24"/>
          <w:szCs w:val="24"/>
        </w:rPr>
        <w:t xml:space="preserve">Z chwilą wydania Dokumentacji </w:t>
      </w:r>
      <w:r>
        <w:rPr>
          <w:sz w:val="24"/>
          <w:szCs w:val="24"/>
        </w:rPr>
        <w:t>P</w:t>
      </w:r>
      <w:r w:rsidRPr="005B52EF">
        <w:rPr>
          <w:sz w:val="24"/>
          <w:szCs w:val="24"/>
        </w:rPr>
        <w:t xml:space="preserve">rojektowej, bez konieczności składania odrębnych oświadczeń, Wykonawca przenosi na Zamawiającego zarówno własność nośników, na których Dokumentacja </w:t>
      </w:r>
      <w:r>
        <w:rPr>
          <w:sz w:val="24"/>
          <w:szCs w:val="24"/>
        </w:rPr>
        <w:t>P</w:t>
      </w:r>
      <w:r w:rsidRPr="005B52EF">
        <w:rPr>
          <w:sz w:val="24"/>
          <w:szCs w:val="24"/>
        </w:rPr>
        <w:t xml:space="preserve">rojektowa została utrwalona jak </w:t>
      </w:r>
      <w:r w:rsidRPr="003A61BF">
        <w:rPr>
          <w:sz w:val="24"/>
          <w:szCs w:val="24"/>
        </w:rPr>
        <w:t>i pełne autorskie prawa majątkowe do Dokumentacji Projektowej na wszystkich polach eksploatacji, w tym w szczególności:</w:t>
      </w:r>
    </w:p>
    <w:p w14:paraId="21F460BE" w14:textId="77777777" w:rsidR="00B21E9E" w:rsidRPr="005B52EF" w:rsidRDefault="00B21E9E" w:rsidP="00B21E9E">
      <w:pPr>
        <w:pStyle w:val="Akapitzlist"/>
        <w:widowControl/>
        <w:numPr>
          <w:ilvl w:val="0"/>
          <w:numId w:val="60"/>
        </w:numPr>
        <w:suppressAutoHyphens/>
        <w:autoSpaceDN/>
        <w:spacing w:line="276" w:lineRule="auto"/>
        <w:ind w:left="709" w:hanging="283"/>
        <w:contextualSpacing/>
      </w:pPr>
      <w:r w:rsidRPr="005B52EF">
        <w:rPr>
          <w:sz w:val="24"/>
          <w:szCs w:val="24"/>
        </w:rPr>
        <w:t xml:space="preserve">kopiowanie, zwielokrotnianie Dokumentacji </w:t>
      </w:r>
      <w:r>
        <w:rPr>
          <w:sz w:val="24"/>
          <w:szCs w:val="24"/>
        </w:rPr>
        <w:t>P</w:t>
      </w:r>
      <w:r w:rsidRPr="005B52EF">
        <w:rPr>
          <w:sz w:val="24"/>
          <w:szCs w:val="24"/>
        </w:rPr>
        <w:t xml:space="preserve">rojektowej, gromadzenie danych, </w:t>
      </w:r>
      <w:r>
        <w:rPr>
          <w:sz w:val="24"/>
          <w:szCs w:val="24"/>
        </w:rPr>
        <w:br/>
      </w:r>
      <w:r w:rsidRPr="005B52EF">
        <w:rPr>
          <w:sz w:val="24"/>
          <w:szCs w:val="24"/>
        </w:rPr>
        <w:t>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37302C6B" w14:textId="77777777" w:rsidR="00B21E9E" w:rsidRPr="005B52EF" w:rsidRDefault="00B21E9E" w:rsidP="00B21E9E">
      <w:pPr>
        <w:pStyle w:val="Akapitzlist"/>
        <w:widowControl/>
        <w:numPr>
          <w:ilvl w:val="0"/>
          <w:numId w:val="60"/>
        </w:numPr>
        <w:suppressAutoHyphens/>
        <w:autoSpaceDN/>
        <w:spacing w:line="276" w:lineRule="auto"/>
        <w:ind w:left="709" w:hanging="283"/>
        <w:contextualSpacing/>
      </w:pPr>
      <w:r w:rsidRPr="005B52EF">
        <w:rPr>
          <w:sz w:val="24"/>
          <w:szCs w:val="24"/>
        </w:rPr>
        <w:t>w zakresie emisji publicznej, emisji w ramach pokazów zamkniętych, jak też poprzez telewizję, Internet i inne środki masowego przekazu,</w:t>
      </w:r>
    </w:p>
    <w:p w14:paraId="4E24E514" w14:textId="77777777" w:rsidR="00B21E9E" w:rsidRPr="005B52EF" w:rsidRDefault="00B21E9E" w:rsidP="00B21E9E">
      <w:pPr>
        <w:pStyle w:val="Akapitzlist"/>
        <w:widowControl/>
        <w:numPr>
          <w:ilvl w:val="0"/>
          <w:numId w:val="60"/>
        </w:numPr>
        <w:suppressAutoHyphens/>
        <w:autoSpaceDN/>
        <w:spacing w:line="276" w:lineRule="auto"/>
        <w:ind w:left="709" w:hanging="283"/>
        <w:contextualSpacing/>
      </w:pPr>
      <w:r w:rsidRPr="005B52EF">
        <w:rPr>
          <w:sz w:val="24"/>
          <w:szCs w:val="24"/>
        </w:rPr>
        <w:t xml:space="preserve">w zakresie obrotu oryginałem i egzemplarzami, na których utwór utrwalono, </w:t>
      </w:r>
      <w:r>
        <w:rPr>
          <w:sz w:val="24"/>
          <w:szCs w:val="24"/>
        </w:rPr>
        <w:br/>
      </w:r>
      <w:r w:rsidRPr="005B52EF">
        <w:rPr>
          <w:sz w:val="24"/>
          <w:szCs w:val="24"/>
        </w:rPr>
        <w:t>w szczególności wprowadzania ich do obrotu, użyczenia, najmu lub dzierżawy, także jako fragmentu broszur, opracowań, książek i innych publikacji w formie papierowej bądź elektronicznej,</w:t>
      </w:r>
    </w:p>
    <w:p w14:paraId="787512CB" w14:textId="77777777" w:rsidR="00B21E9E" w:rsidRPr="005B52EF" w:rsidRDefault="00B21E9E" w:rsidP="00B21E9E">
      <w:pPr>
        <w:pStyle w:val="Akapitzlist"/>
        <w:widowControl/>
        <w:numPr>
          <w:ilvl w:val="0"/>
          <w:numId w:val="60"/>
        </w:numPr>
        <w:suppressAutoHyphens/>
        <w:autoSpaceDN/>
        <w:spacing w:line="276" w:lineRule="auto"/>
        <w:ind w:left="709" w:hanging="283"/>
        <w:contextualSpacing/>
      </w:pPr>
      <w:r w:rsidRPr="005B52EF">
        <w:rPr>
          <w:sz w:val="24"/>
          <w:szCs w:val="24"/>
        </w:rPr>
        <w:t xml:space="preserve">wykorzystanie Dokumentacji </w:t>
      </w:r>
      <w:r>
        <w:rPr>
          <w:sz w:val="24"/>
          <w:szCs w:val="24"/>
        </w:rPr>
        <w:t>P</w:t>
      </w:r>
      <w:r w:rsidRPr="005B52EF">
        <w:rPr>
          <w:sz w:val="24"/>
          <w:szCs w:val="24"/>
        </w:rPr>
        <w:t xml:space="preserve">rojektowej do druku w prasie i innych publikacjach i do korzystania z Dokumentacji </w:t>
      </w:r>
      <w:r>
        <w:rPr>
          <w:sz w:val="24"/>
          <w:szCs w:val="24"/>
        </w:rPr>
        <w:t>P</w:t>
      </w:r>
      <w:r w:rsidRPr="005B52EF">
        <w:rPr>
          <w:sz w:val="24"/>
          <w:szCs w:val="24"/>
        </w:rPr>
        <w:t xml:space="preserve">rojektowej dla potrzeb prowadzenia wszelkiego typu działań promocyjnych i marketingowych, w tym </w:t>
      </w:r>
      <w:r>
        <w:rPr>
          <w:sz w:val="24"/>
          <w:szCs w:val="24"/>
        </w:rPr>
        <w:br/>
      </w:r>
      <w:r w:rsidRPr="005B52EF">
        <w:rPr>
          <w:sz w:val="24"/>
          <w:szCs w:val="24"/>
        </w:rPr>
        <w:t xml:space="preserve">w szczególności w celu promocji zadania inwestycyjnego wykonywanego w oparciu o Dokumentację </w:t>
      </w:r>
      <w:r>
        <w:rPr>
          <w:sz w:val="24"/>
          <w:szCs w:val="24"/>
        </w:rPr>
        <w:t>P</w:t>
      </w:r>
      <w:r w:rsidRPr="005B52EF">
        <w:rPr>
          <w:sz w:val="24"/>
          <w:szCs w:val="24"/>
        </w:rPr>
        <w:t>rojektową,</w:t>
      </w:r>
    </w:p>
    <w:p w14:paraId="3E5EF07B" w14:textId="77777777" w:rsidR="00B21E9E" w:rsidRPr="005B52EF" w:rsidRDefault="00B21E9E" w:rsidP="00B21E9E">
      <w:pPr>
        <w:pStyle w:val="Akapitzlist"/>
        <w:widowControl/>
        <w:numPr>
          <w:ilvl w:val="0"/>
          <w:numId w:val="60"/>
        </w:numPr>
        <w:suppressAutoHyphens/>
        <w:autoSpaceDN/>
        <w:spacing w:line="276" w:lineRule="auto"/>
        <w:ind w:left="709" w:hanging="283"/>
        <w:contextualSpacing/>
      </w:pPr>
      <w:r w:rsidRPr="005B52EF">
        <w:rPr>
          <w:sz w:val="24"/>
          <w:szCs w:val="24"/>
        </w:rPr>
        <w:t xml:space="preserve">przedsięwzięcie wszelkich innych czynności w celu realizacji zadania inwestycyjnego, które ma być wykonane w oparciu o Dokumentację </w:t>
      </w:r>
      <w:r>
        <w:rPr>
          <w:sz w:val="24"/>
          <w:szCs w:val="24"/>
        </w:rPr>
        <w:t>P</w:t>
      </w:r>
      <w:r w:rsidRPr="005B52EF">
        <w:rPr>
          <w:sz w:val="24"/>
          <w:szCs w:val="24"/>
        </w:rPr>
        <w:t>rojektową,</w:t>
      </w:r>
    </w:p>
    <w:p w14:paraId="5B3C668A" w14:textId="77777777" w:rsidR="00B21E9E" w:rsidRPr="005B52EF" w:rsidRDefault="00B21E9E" w:rsidP="00B21E9E">
      <w:pPr>
        <w:pStyle w:val="Akapitzlist"/>
        <w:widowControl/>
        <w:numPr>
          <w:ilvl w:val="0"/>
          <w:numId w:val="60"/>
        </w:numPr>
        <w:suppressAutoHyphens/>
        <w:autoSpaceDN/>
        <w:spacing w:line="276" w:lineRule="auto"/>
        <w:ind w:left="709" w:hanging="283"/>
        <w:contextualSpacing/>
      </w:pPr>
      <w:r w:rsidRPr="005B52EF">
        <w:rPr>
          <w:sz w:val="24"/>
          <w:szCs w:val="24"/>
        </w:rPr>
        <w:t>Zamawiający ma prawo do zamówienia - bez zgody autora dokumentacji - późniejszych usług projektowania rozbudowy, przebudowy, nadbudowy, modernizacji, remontu czy też rozbiórki obiektu objętego dokumentacją projektową.</w:t>
      </w:r>
    </w:p>
    <w:p w14:paraId="37369D64" w14:textId="77777777" w:rsidR="00B21E9E" w:rsidRPr="005B52EF" w:rsidRDefault="00B21E9E" w:rsidP="00B21E9E">
      <w:pPr>
        <w:pStyle w:val="Akapitzlist"/>
        <w:widowControl/>
        <w:numPr>
          <w:ilvl w:val="0"/>
          <w:numId w:val="55"/>
        </w:numPr>
        <w:suppressAutoHyphens/>
        <w:autoSpaceDN/>
        <w:spacing w:line="276" w:lineRule="auto"/>
        <w:ind w:left="426" w:hanging="426"/>
        <w:contextualSpacing/>
      </w:pPr>
      <w:r w:rsidRPr="005B52EF">
        <w:rPr>
          <w:sz w:val="24"/>
          <w:szCs w:val="24"/>
        </w:rPr>
        <w:t xml:space="preserve">Wykonawca oświadcza, że </w:t>
      </w:r>
      <w:r w:rsidRPr="005B52EF">
        <w:rPr>
          <w:bCs/>
          <w:sz w:val="24"/>
          <w:szCs w:val="24"/>
        </w:rPr>
        <w:t>Projektant/Projektanci</w:t>
      </w:r>
      <w:r w:rsidRPr="005B52EF">
        <w:rPr>
          <w:sz w:val="24"/>
          <w:szCs w:val="24"/>
        </w:rPr>
        <w:t xml:space="preserve"> upoważnił/upoważnili Wykonawcę do złożenia w imieniu Projektanta/Projektantów oświadczenia zawartego w ust. 9 niniejszego paragrafu.</w:t>
      </w:r>
    </w:p>
    <w:p w14:paraId="4540D653" w14:textId="0B8DB819" w:rsidR="00B21E9E" w:rsidRPr="005B52EF" w:rsidRDefault="00B21E9E" w:rsidP="005D68C3">
      <w:pPr>
        <w:pStyle w:val="Akapitzlist"/>
        <w:widowControl/>
        <w:numPr>
          <w:ilvl w:val="0"/>
          <w:numId w:val="55"/>
        </w:numPr>
        <w:suppressAutoHyphens/>
        <w:autoSpaceDN/>
        <w:spacing w:line="276" w:lineRule="auto"/>
        <w:contextualSpacing/>
      </w:pPr>
      <w:r w:rsidRPr="005D68C3">
        <w:rPr>
          <w:sz w:val="24"/>
          <w:szCs w:val="24"/>
        </w:rPr>
        <w:t xml:space="preserve">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w:t>
      </w:r>
      <w:r w:rsidRPr="005D68C3">
        <w:rPr>
          <w:sz w:val="24"/>
          <w:szCs w:val="24"/>
        </w:rPr>
        <w:br/>
        <w:t>praw osobistych do Dokumentacji projektowej, w szczególności wyraża/ wyrażają zgodę na:</w:t>
      </w:r>
    </w:p>
    <w:p w14:paraId="636B158D" w14:textId="77777777" w:rsidR="00B21E9E" w:rsidRPr="005B52EF" w:rsidRDefault="00B21E9E" w:rsidP="00B21E9E">
      <w:pPr>
        <w:pStyle w:val="Akapitzlist"/>
        <w:widowControl/>
        <w:numPr>
          <w:ilvl w:val="0"/>
          <w:numId w:val="62"/>
        </w:numPr>
        <w:suppressAutoHyphens/>
        <w:autoSpaceDN/>
        <w:spacing w:line="276" w:lineRule="auto"/>
        <w:ind w:left="709" w:hanging="283"/>
        <w:contextualSpacing/>
      </w:pPr>
      <w:r w:rsidRPr="005B52EF">
        <w:rPr>
          <w:sz w:val="24"/>
          <w:szCs w:val="24"/>
        </w:rPr>
        <w:t xml:space="preserve">wprowadzanie zmian do Dokumentacji </w:t>
      </w:r>
      <w:r>
        <w:rPr>
          <w:sz w:val="24"/>
          <w:szCs w:val="24"/>
        </w:rPr>
        <w:t>P</w:t>
      </w:r>
      <w:r w:rsidRPr="005B52EF">
        <w:rPr>
          <w:sz w:val="24"/>
          <w:szCs w:val="24"/>
        </w:rPr>
        <w:t>rojektowej,</w:t>
      </w:r>
    </w:p>
    <w:p w14:paraId="1E26B58A" w14:textId="77777777" w:rsidR="00B21E9E" w:rsidRPr="005B52EF" w:rsidRDefault="00B21E9E" w:rsidP="00B21E9E">
      <w:pPr>
        <w:pStyle w:val="Akapitzlist"/>
        <w:widowControl/>
        <w:numPr>
          <w:ilvl w:val="0"/>
          <w:numId w:val="62"/>
        </w:numPr>
        <w:suppressAutoHyphens/>
        <w:autoSpaceDN/>
        <w:spacing w:line="276" w:lineRule="auto"/>
        <w:ind w:left="709" w:hanging="283"/>
        <w:contextualSpacing/>
      </w:pPr>
      <w:r w:rsidRPr="005B52EF">
        <w:rPr>
          <w:sz w:val="24"/>
          <w:szCs w:val="24"/>
        </w:rPr>
        <w:lastRenderedPageBreak/>
        <w:t xml:space="preserve">wprowadzanie zmian do Dokumentacji </w:t>
      </w:r>
      <w:r>
        <w:rPr>
          <w:sz w:val="24"/>
          <w:szCs w:val="24"/>
        </w:rPr>
        <w:t>P</w:t>
      </w:r>
      <w:r w:rsidRPr="005B52EF">
        <w:rPr>
          <w:sz w:val="24"/>
          <w:szCs w:val="24"/>
        </w:rPr>
        <w:t xml:space="preserve">rojektowej wynikających </w:t>
      </w:r>
      <w:r w:rsidRPr="005B52EF">
        <w:rPr>
          <w:sz w:val="24"/>
          <w:szCs w:val="24"/>
        </w:rPr>
        <w:br/>
        <w:t>z konieczności jej aktualizacji.</w:t>
      </w:r>
    </w:p>
    <w:p w14:paraId="4E0F3783" w14:textId="77777777" w:rsidR="00B21E9E" w:rsidRPr="005B52EF" w:rsidRDefault="00B21E9E" w:rsidP="00B21E9E">
      <w:pPr>
        <w:pStyle w:val="Akapitzlist"/>
        <w:widowControl/>
        <w:numPr>
          <w:ilvl w:val="0"/>
          <w:numId w:val="62"/>
        </w:numPr>
        <w:suppressAutoHyphens/>
        <w:autoSpaceDN/>
        <w:spacing w:line="276" w:lineRule="auto"/>
        <w:ind w:left="709" w:hanging="283"/>
        <w:contextualSpacing/>
      </w:pPr>
      <w:r w:rsidRPr="005B52EF">
        <w:rPr>
          <w:sz w:val="24"/>
          <w:szCs w:val="24"/>
        </w:rPr>
        <w:t>sprawowanie nadzoru autorskiego przez inny podmiot,</w:t>
      </w:r>
    </w:p>
    <w:p w14:paraId="38D18843" w14:textId="77777777" w:rsidR="00B21E9E" w:rsidRPr="005B52EF" w:rsidRDefault="00B21E9E" w:rsidP="00B21E9E">
      <w:pPr>
        <w:pStyle w:val="Akapitzlist"/>
        <w:widowControl/>
        <w:numPr>
          <w:ilvl w:val="0"/>
          <w:numId w:val="62"/>
        </w:numPr>
        <w:suppressAutoHyphens/>
        <w:autoSpaceDN/>
        <w:spacing w:line="276" w:lineRule="auto"/>
        <w:ind w:left="709" w:hanging="283"/>
        <w:contextualSpacing/>
      </w:pPr>
      <w:r w:rsidRPr="005B52EF">
        <w:rPr>
          <w:sz w:val="24"/>
          <w:szCs w:val="24"/>
        </w:rPr>
        <w:t>decydowanie o sposobie oznaczenia autorstwa,</w:t>
      </w:r>
    </w:p>
    <w:p w14:paraId="59654CDA" w14:textId="77777777" w:rsidR="00B21E9E" w:rsidRPr="005B52EF" w:rsidRDefault="00B21E9E" w:rsidP="00B21E9E">
      <w:pPr>
        <w:pStyle w:val="Akapitzlist"/>
        <w:widowControl/>
        <w:numPr>
          <w:ilvl w:val="0"/>
          <w:numId w:val="62"/>
        </w:numPr>
        <w:suppressAutoHyphens/>
        <w:autoSpaceDN/>
        <w:spacing w:line="276" w:lineRule="auto"/>
        <w:ind w:left="709" w:hanging="283"/>
        <w:contextualSpacing/>
      </w:pPr>
      <w:r w:rsidRPr="005B52EF">
        <w:rPr>
          <w:sz w:val="24"/>
          <w:szCs w:val="24"/>
        </w:rPr>
        <w:t>decydowania o wprowadzaniu zmian mających wpływ na treść i formę utworu,</w:t>
      </w:r>
    </w:p>
    <w:p w14:paraId="1E423139" w14:textId="77777777" w:rsidR="00B21E9E" w:rsidRPr="005B52EF" w:rsidRDefault="00B21E9E" w:rsidP="00B21E9E">
      <w:pPr>
        <w:pStyle w:val="Akapitzlist"/>
        <w:widowControl/>
        <w:numPr>
          <w:ilvl w:val="0"/>
          <w:numId w:val="62"/>
        </w:numPr>
        <w:suppressAutoHyphens/>
        <w:autoSpaceDN/>
        <w:spacing w:line="276" w:lineRule="auto"/>
        <w:ind w:left="709" w:hanging="283"/>
        <w:contextualSpacing/>
      </w:pPr>
      <w:r w:rsidRPr="005B52EF">
        <w:rPr>
          <w:sz w:val="24"/>
          <w:szCs w:val="24"/>
        </w:rPr>
        <w:t xml:space="preserve">decydowanie o rozpowszechnianiu Dokumentacji </w:t>
      </w:r>
      <w:r>
        <w:rPr>
          <w:sz w:val="24"/>
          <w:szCs w:val="24"/>
        </w:rPr>
        <w:t>P</w:t>
      </w:r>
      <w:r w:rsidRPr="005B52EF">
        <w:rPr>
          <w:sz w:val="24"/>
          <w:szCs w:val="24"/>
        </w:rPr>
        <w:t xml:space="preserve">rojektowej w całości lub </w:t>
      </w:r>
      <w:r>
        <w:rPr>
          <w:sz w:val="24"/>
          <w:szCs w:val="24"/>
        </w:rPr>
        <w:br/>
      </w:r>
      <w:r w:rsidRPr="005B52EF">
        <w:rPr>
          <w:sz w:val="24"/>
          <w:szCs w:val="24"/>
        </w:rPr>
        <w:t>w części samodzielnie lub w połączeniu z innymi utworami,</w:t>
      </w:r>
    </w:p>
    <w:p w14:paraId="6C670C01" w14:textId="77777777" w:rsidR="00B21E9E" w:rsidRPr="005B52EF" w:rsidRDefault="00B21E9E" w:rsidP="00B21E9E">
      <w:pPr>
        <w:pStyle w:val="Akapitzlist"/>
        <w:widowControl/>
        <w:numPr>
          <w:ilvl w:val="0"/>
          <w:numId w:val="62"/>
        </w:numPr>
        <w:suppressAutoHyphens/>
        <w:autoSpaceDN/>
        <w:spacing w:line="276" w:lineRule="auto"/>
        <w:ind w:left="709" w:hanging="283"/>
        <w:contextualSpacing/>
      </w:pPr>
      <w:r w:rsidRPr="005B52EF">
        <w:rPr>
          <w:sz w:val="24"/>
          <w:szCs w:val="24"/>
        </w:rPr>
        <w:t xml:space="preserve">decydowanie o wykorzystaniu Dokumentacji </w:t>
      </w:r>
      <w:r>
        <w:rPr>
          <w:sz w:val="24"/>
          <w:szCs w:val="24"/>
        </w:rPr>
        <w:t>P</w:t>
      </w:r>
      <w:r w:rsidRPr="005B52EF">
        <w:rPr>
          <w:sz w:val="24"/>
          <w:szCs w:val="24"/>
        </w:rPr>
        <w:t xml:space="preserve">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w:t>
      </w:r>
      <w:r>
        <w:rPr>
          <w:sz w:val="24"/>
          <w:szCs w:val="24"/>
        </w:rPr>
        <w:br/>
      </w:r>
      <w:r w:rsidRPr="005B52EF">
        <w:rPr>
          <w:sz w:val="24"/>
          <w:szCs w:val="24"/>
        </w:rPr>
        <w:t>oraz koniecznością zastępczego zlecenia usunięcia wad.</w:t>
      </w:r>
    </w:p>
    <w:p w14:paraId="48447A53" w14:textId="77777777" w:rsidR="00B21E9E" w:rsidRPr="005B52EF" w:rsidRDefault="00B21E9E" w:rsidP="005D68C3">
      <w:pPr>
        <w:pStyle w:val="Akapitzlist"/>
        <w:widowControl/>
        <w:numPr>
          <w:ilvl w:val="0"/>
          <w:numId w:val="55"/>
        </w:numPr>
        <w:suppressAutoHyphens/>
        <w:autoSpaceDN/>
        <w:spacing w:line="276" w:lineRule="auto"/>
        <w:ind w:left="426" w:hanging="426"/>
        <w:contextualSpacing/>
      </w:pPr>
      <w:r w:rsidRPr="005B52EF">
        <w:rPr>
          <w:sz w:val="24"/>
          <w:szCs w:val="24"/>
        </w:rPr>
        <w:t xml:space="preserve">W chwili wydania Dokumentacji </w:t>
      </w:r>
      <w:r>
        <w:rPr>
          <w:sz w:val="24"/>
          <w:szCs w:val="24"/>
        </w:rPr>
        <w:t>P</w:t>
      </w:r>
      <w:r w:rsidRPr="005B52EF">
        <w:rPr>
          <w:sz w:val="24"/>
          <w:szCs w:val="24"/>
        </w:rPr>
        <w:t>rojektowej, Wykonawca przenosi na Zamawiającego prawo do wyrażania zgody na wykonywanie zależnych praw autorskich.</w:t>
      </w:r>
    </w:p>
    <w:p w14:paraId="061594A7" w14:textId="78E5E1BE" w:rsidR="00B21E9E" w:rsidRPr="005B52EF" w:rsidRDefault="00B21E9E" w:rsidP="005D68C3">
      <w:pPr>
        <w:pStyle w:val="Akapitzlist"/>
        <w:widowControl/>
        <w:numPr>
          <w:ilvl w:val="0"/>
          <w:numId w:val="63"/>
        </w:numPr>
        <w:suppressAutoHyphens/>
        <w:autoSpaceDN/>
        <w:spacing w:line="276" w:lineRule="auto"/>
        <w:contextualSpacing/>
      </w:pPr>
      <w:r w:rsidRPr="005D68C3">
        <w:rPr>
          <w:sz w:val="24"/>
          <w:szCs w:val="24"/>
        </w:rPr>
        <w:t>W chwili wydania Dokumentacji Projektowej, Wykonawca wyraża zgodę na rozporządzanie i korzystanie z opracowań Dokumentacji Projektowej na polach eksploatacji, o których mowa w ust. 7 niniejszego paragrafu.</w:t>
      </w:r>
    </w:p>
    <w:p w14:paraId="04F47DA0" w14:textId="77777777" w:rsidR="00B21E9E" w:rsidRPr="005B52EF" w:rsidRDefault="00B21E9E" w:rsidP="00B21E9E">
      <w:pPr>
        <w:pStyle w:val="Akapitzlist"/>
        <w:widowControl/>
        <w:numPr>
          <w:ilvl w:val="0"/>
          <w:numId w:val="63"/>
        </w:numPr>
        <w:suppressAutoHyphens/>
        <w:autoSpaceDN/>
        <w:spacing w:line="276" w:lineRule="auto"/>
        <w:ind w:left="426" w:hanging="426"/>
        <w:contextualSpacing/>
      </w:pPr>
      <w:r w:rsidRPr="005B52EF">
        <w:rPr>
          <w:sz w:val="24"/>
          <w:szCs w:val="24"/>
        </w:rPr>
        <w:t>Wykonawca oświadcza, że:</w:t>
      </w:r>
    </w:p>
    <w:p w14:paraId="32840405" w14:textId="10CC7ACA" w:rsidR="00B21E9E" w:rsidRPr="005B52EF" w:rsidRDefault="00B21E9E" w:rsidP="00B21E9E">
      <w:pPr>
        <w:pStyle w:val="Akapitzlist"/>
        <w:widowControl/>
        <w:numPr>
          <w:ilvl w:val="0"/>
          <w:numId w:val="58"/>
        </w:numPr>
        <w:suppressAutoHyphens/>
        <w:autoSpaceDN/>
        <w:spacing w:line="276" w:lineRule="auto"/>
        <w:ind w:left="709" w:hanging="283"/>
        <w:contextualSpacing/>
      </w:pPr>
      <w:r w:rsidRPr="005B52EF">
        <w:rPr>
          <w:sz w:val="24"/>
          <w:szCs w:val="24"/>
        </w:rPr>
        <w:t>wszelkie utwory w rozumieniu ustawy z dnia 4 lutego 1994 roku o prawie autorskim i prawach pokrewnych (t. j. Dz. U. z 20</w:t>
      </w:r>
      <w:r>
        <w:rPr>
          <w:sz w:val="24"/>
          <w:szCs w:val="24"/>
        </w:rPr>
        <w:t>2</w:t>
      </w:r>
      <w:r w:rsidR="005D68C3">
        <w:rPr>
          <w:sz w:val="24"/>
          <w:szCs w:val="24"/>
        </w:rPr>
        <w:t>5</w:t>
      </w:r>
      <w:r w:rsidRPr="005B52EF">
        <w:rPr>
          <w:sz w:val="24"/>
          <w:szCs w:val="24"/>
        </w:rPr>
        <w:t xml:space="preserve"> r., poz.</w:t>
      </w:r>
      <w:r w:rsidR="005D68C3">
        <w:rPr>
          <w:sz w:val="24"/>
          <w:szCs w:val="24"/>
        </w:rPr>
        <w:t xml:space="preserve"> 24</w:t>
      </w:r>
      <w:r w:rsidRPr="005B52EF">
        <w:rPr>
          <w:sz w:val="24"/>
          <w:szCs w:val="24"/>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0D9B03B2" w14:textId="77777777" w:rsidR="00B21E9E" w:rsidRPr="005B52EF" w:rsidRDefault="00B21E9E" w:rsidP="00B21E9E">
      <w:pPr>
        <w:pStyle w:val="Akapitzlist"/>
        <w:widowControl/>
        <w:numPr>
          <w:ilvl w:val="0"/>
          <w:numId w:val="58"/>
        </w:numPr>
        <w:suppressAutoHyphens/>
        <w:autoSpaceDN/>
        <w:spacing w:line="276" w:lineRule="auto"/>
        <w:ind w:left="709" w:hanging="283"/>
        <w:contextualSpacing/>
      </w:pPr>
      <w:r w:rsidRPr="005B52EF">
        <w:rPr>
          <w:sz w:val="24"/>
          <w:szCs w:val="24"/>
        </w:rPr>
        <w:t xml:space="preserve">nabędzie, do dnia przekazania Dokumentacji </w:t>
      </w:r>
      <w:r>
        <w:rPr>
          <w:sz w:val="24"/>
          <w:szCs w:val="24"/>
        </w:rPr>
        <w:t>P</w:t>
      </w:r>
      <w:r w:rsidRPr="005B52EF">
        <w:rPr>
          <w:sz w:val="24"/>
          <w:szCs w:val="24"/>
        </w:rPr>
        <w:t xml:space="preserve">rojektowej Zamawiającemu, prawa, w tym autorskie prawa majątkowe oraz uzyska oświadczenia, których mowa w ust. 9 oraz wszelkie upoważnienia do wykonywania praw autorskich </w:t>
      </w:r>
      <w:r>
        <w:rPr>
          <w:sz w:val="24"/>
          <w:szCs w:val="24"/>
        </w:rPr>
        <w:br/>
      </w:r>
      <w:r w:rsidRPr="005B52EF">
        <w:rPr>
          <w:sz w:val="24"/>
          <w:szCs w:val="24"/>
        </w:rPr>
        <w:t xml:space="preserve">od osób, z którymi będzie współpracować przy realizacji niniejszej umowy, </w:t>
      </w:r>
      <w:r>
        <w:rPr>
          <w:sz w:val="24"/>
          <w:szCs w:val="24"/>
        </w:rPr>
        <w:br/>
      </w:r>
      <w:r w:rsidRPr="005B52EF">
        <w:rPr>
          <w:sz w:val="24"/>
          <w:szCs w:val="24"/>
        </w:rPr>
        <w:t>a także uzyska od tych osób nieodwołalne zgody na wykonywanie zależnych praw autorskich.</w:t>
      </w:r>
    </w:p>
    <w:p w14:paraId="0EE968E8" w14:textId="01C96651" w:rsidR="00B21E9E" w:rsidRPr="005B52EF" w:rsidRDefault="00B21E9E" w:rsidP="005D68C3">
      <w:pPr>
        <w:pStyle w:val="Akapitzlist"/>
        <w:widowControl/>
        <w:numPr>
          <w:ilvl w:val="0"/>
          <w:numId w:val="74"/>
        </w:numPr>
        <w:suppressAutoHyphens/>
        <w:autoSpaceDN/>
        <w:spacing w:line="276" w:lineRule="auto"/>
        <w:contextualSpacing/>
      </w:pPr>
      <w:r w:rsidRPr="005D68C3">
        <w:rPr>
          <w:sz w:val="24"/>
          <w:szCs w:val="24"/>
        </w:rPr>
        <w:t xml:space="preserve">W przypadku, gdy na skutek naruszenia przez Wykonawcę któregokolwiek </w:t>
      </w:r>
      <w:r w:rsidRPr="005D68C3">
        <w:rPr>
          <w:sz w:val="24"/>
          <w:szCs w:val="24"/>
        </w:rPr>
        <w:br/>
        <w:t xml:space="preserve">z postanowień ust. </w:t>
      </w:r>
      <w:r w:rsidR="005D68C3">
        <w:rPr>
          <w:sz w:val="24"/>
          <w:szCs w:val="24"/>
        </w:rPr>
        <w:t>6</w:t>
      </w:r>
      <w:r w:rsidRPr="005D68C3">
        <w:rPr>
          <w:sz w:val="24"/>
          <w:szCs w:val="24"/>
        </w:rPr>
        <w:t>-1</w:t>
      </w:r>
      <w:r w:rsidR="005D68C3">
        <w:rPr>
          <w:sz w:val="24"/>
          <w:szCs w:val="24"/>
        </w:rPr>
        <w:t>0</w:t>
      </w:r>
      <w:r w:rsidRPr="005D68C3">
        <w:rPr>
          <w:sz w:val="24"/>
          <w:szCs w:val="24"/>
        </w:rPr>
        <w:t xml:space="preserve">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2B6A4A53" w14:textId="6D77BDAF" w:rsidR="00B21E9E" w:rsidRPr="005B52EF" w:rsidRDefault="00B21E9E" w:rsidP="00B21E9E">
      <w:pPr>
        <w:pStyle w:val="Akapitzlist"/>
        <w:widowControl/>
        <w:numPr>
          <w:ilvl w:val="0"/>
          <w:numId w:val="56"/>
        </w:numPr>
        <w:suppressAutoHyphens/>
        <w:autoSpaceDN/>
        <w:spacing w:line="276" w:lineRule="auto"/>
        <w:ind w:left="426" w:hanging="426"/>
        <w:contextualSpacing/>
      </w:pPr>
      <w:r w:rsidRPr="005B52EF">
        <w:rPr>
          <w:sz w:val="24"/>
          <w:szCs w:val="24"/>
        </w:rPr>
        <w:lastRenderedPageBreak/>
        <w:t>Nabycie praw, o których mowa w niniejszym paragrafie nie jest ograniczone czasowo lub terytorialnie oraz następuje w ramach wynagrodzenia</w:t>
      </w:r>
      <w:r>
        <w:rPr>
          <w:sz w:val="24"/>
          <w:szCs w:val="24"/>
        </w:rPr>
        <w:t xml:space="preserve"> umownego </w:t>
      </w:r>
      <w:r w:rsidRPr="00F8645D">
        <w:rPr>
          <w:sz w:val="24"/>
          <w:szCs w:val="24"/>
        </w:rPr>
        <w:t xml:space="preserve">brutto, o którym mowa w § </w:t>
      </w:r>
      <w:r w:rsidR="00E031BC">
        <w:rPr>
          <w:sz w:val="24"/>
          <w:szCs w:val="24"/>
        </w:rPr>
        <w:t>4</w:t>
      </w:r>
      <w:r w:rsidRPr="00F8645D">
        <w:rPr>
          <w:sz w:val="24"/>
          <w:szCs w:val="24"/>
        </w:rPr>
        <w:t xml:space="preserve"> ust. 1 niniejszej umowy.</w:t>
      </w:r>
    </w:p>
    <w:p w14:paraId="25B4C58E" w14:textId="540967DC" w:rsidR="00E031BC" w:rsidRPr="005B52EF" w:rsidRDefault="00E031BC" w:rsidP="00E031BC">
      <w:pPr>
        <w:suppressAutoHyphens/>
        <w:autoSpaceDE/>
        <w:autoSpaceDN/>
        <w:spacing w:line="276" w:lineRule="auto"/>
        <w:jc w:val="both"/>
        <w:textAlignment w:val="baseline"/>
      </w:pPr>
      <w:r w:rsidRPr="00E031BC">
        <w:rPr>
          <w:b/>
          <w:bCs/>
          <w:sz w:val="24"/>
          <w:szCs w:val="24"/>
        </w:rPr>
        <w:t>1</w:t>
      </w:r>
      <w:r w:rsidR="005D68C3">
        <w:rPr>
          <w:b/>
          <w:bCs/>
          <w:sz w:val="24"/>
          <w:szCs w:val="24"/>
        </w:rPr>
        <w:t>4</w:t>
      </w:r>
      <w:r w:rsidRPr="00E031BC">
        <w:rPr>
          <w:b/>
          <w:bCs/>
          <w:sz w:val="24"/>
          <w:szCs w:val="24"/>
        </w:rPr>
        <w:t>.</w:t>
      </w:r>
      <w:r w:rsidRPr="005B52EF">
        <w:rPr>
          <w:sz w:val="24"/>
          <w:szCs w:val="24"/>
        </w:rPr>
        <w:t xml:space="preserve">Wykonawca jest zobowiązany wykonać Przedmiot niniejszej umowy zgodnie </w:t>
      </w:r>
      <w:r w:rsidRPr="005B52EF">
        <w:rPr>
          <w:sz w:val="24"/>
          <w:szCs w:val="24"/>
        </w:rPr>
        <w:br/>
        <w:t>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230BB07B" w14:textId="77777777" w:rsidR="00E031BC" w:rsidRDefault="00E031BC" w:rsidP="00E031BC">
      <w:pPr>
        <w:pStyle w:val="Akapitzlist"/>
        <w:tabs>
          <w:tab w:val="left" w:pos="567"/>
        </w:tabs>
        <w:spacing w:before="1" w:line="360" w:lineRule="auto"/>
        <w:ind w:left="567" w:right="132" w:firstLine="0"/>
        <w:rPr>
          <w:rFonts w:ascii="Times New Roman" w:hAnsi="Times New Roman" w:cs="Times New Roman"/>
          <w:sz w:val="24"/>
          <w:szCs w:val="24"/>
          <w:highlight w:val="yellow"/>
        </w:rPr>
      </w:pPr>
    </w:p>
    <w:p w14:paraId="127E14A3" w14:textId="0E054DB9" w:rsidR="00E031BC" w:rsidRPr="005B52EF" w:rsidRDefault="00E031BC" w:rsidP="00E031BC">
      <w:pPr>
        <w:suppressAutoHyphens/>
        <w:autoSpaceDE/>
        <w:autoSpaceDN/>
        <w:spacing w:line="276" w:lineRule="auto"/>
        <w:jc w:val="both"/>
        <w:textAlignment w:val="baseline"/>
      </w:pPr>
      <w:r w:rsidRPr="00E031BC">
        <w:rPr>
          <w:b/>
          <w:bCs/>
          <w:sz w:val="24"/>
          <w:szCs w:val="24"/>
        </w:rPr>
        <w:t>1</w:t>
      </w:r>
      <w:r w:rsidR="005D68C3">
        <w:rPr>
          <w:b/>
          <w:bCs/>
          <w:sz w:val="24"/>
          <w:szCs w:val="24"/>
        </w:rPr>
        <w:t>5</w:t>
      </w:r>
      <w:r w:rsidRPr="00E031BC">
        <w:rPr>
          <w:b/>
          <w:bCs/>
          <w:sz w:val="24"/>
          <w:szCs w:val="24"/>
        </w:rPr>
        <w:t>.</w:t>
      </w:r>
      <w:r w:rsidRPr="005B52EF">
        <w:rPr>
          <w:sz w:val="24"/>
          <w:szCs w:val="24"/>
        </w:rPr>
        <w:t>Uznaje się, że stosunek prawny między stronami ukształtowany jest przez następujące dokumenty:</w:t>
      </w:r>
    </w:p>
    <w:p w14:paraId="09EA5C4D" w14:textId="77777777" w:rsidR="00E031BC" w:rsidRPr="005B52EF" w:rsidRDefault="00E031BC" w:rsidP="00E031BC">
      <w:pPr>
        <w:pStyle w:val="Akapitzlist"/>
        <w:widowControl/>
        <w:numPr>
          <w:ilvl w:val="0"/>
          <w:numId w:val="53"/>
        </w:numPr>
        <w:tabs>
          <w:tab w:val="clear" w:pos="708"/>
          <w:tab w:val="num" w:pos="851"/>
        </w:tabs>
        <w:suppressAutoHyphens/>
        <w:autoSpaceDN/>
        <w:spacing w:line="276" w:lineRule="auto"/>
        <w:ind w:left="851" w:hanging="284"/>
        <w:contextualSpacing/>
      </w:pPr>
      <w:r w:rsidRPr="005B52EF">
        <w:rPr>
          <w:sz w:val="24"/>
          <w:szCs w:val="24"/>
        </w:rPr>
        <w:t>umowę wraz z załącznikami,</w:t>
      </w:r>
    </w:p>
    <w:p w14:paraId="7EE3BA74" w14:textId="77777777" w:rsidR="00E031BC" w:rsidRPr="005B52EF" w:rsidRDefault="00E031BC" w:rsidP="00E031BC">
      <w:pPr>
        <w:pStyle w:val="Akapitzlist"/>
        <w:widowControl/>
        <w:numPr>
          <w:ilvl w:val="0"/>
          <w:numId w:val="53"/>
        </w:numPr>
        <w:tabs>
          <w:tab w:val="clear" w:pos="708"/>
          <w:tab w:val="num" w:pos="851"/>
        </w:tabs>
        <w:suppressAutoHyphens/>
        <w:autoSpaceDN/>
        <w:spacing w:line="276" w:lineRule="auto"/>
        <w:ind w:left="851" w:hanging="284"/>
        <w:contextualSpacing/>
      </w:pPr>
      <w:r w:rsidRPr="005B52EF">
        <w:rPr>
          <w:sz w:val="24"/>
          <w:szCs w:val="24"/>
        </w:rPr>
        <w:t>ofertę Wykonawcy wybranego przez Zamawiającego,</w:t>
      </w:r>
    </w:p>
    <w:p w14:paraId="0174F519" w14:textId="77777777" w:rsidR="00E031BC" w:rsidRPr="005B52B1" w:rsidRDefault="00E031BC" w:rsidP="00E031BC">
      <w:pPr>
        <w:pStyle w:val="Akapitzlist"/>
        <w:widowControl/>
        <w:numPr>
          <w:ilvl w:val="0"/>
          <w:numId w:val="53"/>
        </w:numPr>
        <w:tabs>
          <w:tab w:val="clear" w:pos="708"/>
          <w:tab w:val="num" w:pos="851"/>
        </w:tabs>
        <w:suppressAutoHyphens/>
        <w:autoSpaceDN/>
        <w:spacing w:line="276" w:lineRule="auto"/>
        <w:ind w:left="851" w:hanging="284"/>
        <w:contextualSpacing/>
      </w:pPr>
      <w:r w:rsidRPr="005B52EF">
        <w:rPr>
          <w:sz w:val="24"/>
          <w:szCs w:val="24"/>
        </w:rPr>
        <w:t xml:space="preserve">Dokumentację postępowania o udzielenia zamówienia publicznego, w tym </w:t>
      </w:r>
      <w:r w:rsidRPr="005B52EF">
        <w:rPr>
          <w:sz w:val="24"/>
          <w:szCs w:val="24"/>
        </w:rPr>
        <w:br/>
        <w:t>w szczególności SWZ oraz Program Funkcjonalno-Użytkowy (PFU)</w:t>
      </w:r>
      <w:r>
        <w:rPr>
          <w:sz w:val="24"/>
          <w:szCs w:val="24"/>
        </w:rPr>
        <w:t xml:space="preserve"> wraz </w:t>
      </w:r>
      <w:r>
        <w:rPr>
          <w:sz w:val="24"/>
          <w:szCs w:val="24"/>
        </w:rPr>
        <w:br/>
        <w:t>z załącznikami</w:t>
      </w:r>
      <w:r w:rsidRPr="005B52EF">
        <w:rPr>
          <w:sz w:val="24"/>
          <w:szCs w:val="24"/>
        </w:rPr>
        <w:t>.</w:t>
      </w:r>
    </w:p>
    <w:p w14:paraId="7EEB646B" w14:textId="77777777" w:rsidR="00E031BC" w:rsidRDefault="00E031BC" w:rsidP="00E031BC">
      <w:pPr>
        <w:pStyle w:val="Akapitzlist"/>
        <w:tabs>
          <w:tab w:val="left" w:pos="567"/>
        </w:tabs>
        <w:spacing w:before="1" w:line="360" w:lineRule="auto"/>
        <w:ind w:left="567" w:right="132" w:firstLine="0"/>
        <w:rPr>
          <w:rFonts w:ascii="Times New Roman" w:hAnsi="Times New Roman" w:cs="Times New Roman"/>
          <w:sz w:val="24"/>
          <w:szCs w:val="24"/>
          <w:highlight w:val="yellow"/>
        </w:rPr>
      </w:pPr>
    </w:p>
    <w:p w14:paraId="7D66BCDE" w14:textId="77777777" w:rsidR="00B21E9E" w:rsidRDefault="00B21E9E" w:rsidP="00B21E9E">
      <w:pPr>
        <w:pStyle w:val="Akapitzlist"/>
        <w:tabs>
          <w:tab w:val="left" w:pos="567"/>
        </w:tabs>
        <w:spacing w:before="1" w:line="360" w:lineRule="auto"/>
        <w:ind w:left="567" w:right="132" w:firstLine="0"/>
        <w:rPr>
          <w:rFonts w:ascii="Times New Roman" w:hAnsi="Times New Roman" w:cs="Times New Roman"/>
          <w:sz w:val="24"/>
          <w:szCs w:val="24"/>
          <w:highlight w:val="yellow"/>
        </w:rPr>
      </w:pPr>
    </w:p>
    <w:p w14:paraId="46794EAD" w14:textId="77777777"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7"/>
          <w:sz w:val="24"/>
          <w:szCs w:val="24"/>
        </w:rPr>
        <w:t>2.</w:t>
      </w:r>
    </w:p>
    <w:p w14:paraId="36CC27DA" w14:textId="77777777" w:rsidR="00974E78" w:rsidRPr="005063AB" w:rsidRDefault="00F2139E" w:rsidP="005063AB">
      <w:pPr>
        <w:spacing w:after="120" w:line="360" w:lineRule="auto"/>
        <w:ind w:left="56"/>
        <w:jc w:val="center"/>
        <w:rPr>
          <w:rFonts w:ascii="Times New Roman" w:hAnsi="Times New Roman" w:cs="Times New Roman"/>
          <w:b/>
          <w:sz w:val="24"/>
          <w:szCs w:val="24"/>
        </w:rPr>
      </w:pPr>
      <w:r w:rsidRPr="005063AB">
        <w:rPr>
          <w:rFonts w:ascii="Times New Roman" w:hAnsi="Times New Roman" w:cs="Times New Roman"/>
          <w:b/>
          <w:sz w:val="24"/>
          <w:szCs w:val="24"/>
        </w:rPr>
        <w:t>Termin</w:t>
      </w:r>
      <w:r w:rsidRPr="005063AB">
        <w:rPr>
          <w:rFonts w:ascii="Times New Roman" w:hAnsi="Times New Roman" w:cs="Times New Roman"/>
          <w:b/>
          <w:spacing w:val="-6"/>
          <w:sz w:val="24"/>
          <w:szCs w:val="24"/>
        </w:rPr>
        <w:t xml:space="preserve"> </w:t>
      </w:r>
      <w:r w:rsidRPr="005063AB">
        <w:rPr>
          <w:rFonts w:ascii="Times New Roman" w:hAnsi="Times New Roman" w:cs="Times New Roman"/>
          <w:b/>
          <w:sz w:val="24"/>
          <w:szCs w:val="24"/>
        </w:rPr>
        <w:t>wykonania</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przedmiotu</w:t>
      </w:r>
      <w:r w:rsidRPr="005063AB">
        <w:rPr>
          <w:rFonts w:ascii="Times New Roman" w:hAnsi="Times New Roman" w:cs="Times New Roman"/>
          <w:b/>
          <w:spacing w:val="-4"/>
          <w:sz w:val="24"/>
          <w:szCs w:val="24"/>
        </w:rPr>
        <w:t xml:space="preserve"> </w:t>
      </w:r>
      <w:r w:rsidRPr="005063AB">
        <w:rPr>
          <w:rFonts w:ascii="Times New Roman" w:hAnsi="Times New Roman" w:cs="Times New Roman"/>
          <w:b/>
          <w:spacing w:val="-2"/>
          <w:sz w:val="24"/>
          <w:szCs w:val="24"/>
        </w:rPr>
        <w:t>umowy</w:t>
      </w:r>
    </w:p>
    <w:p w14:paraId="6716C189" w14:textId="75245AA9" w:rsidR="00416AD9" w:rsidRPr="00416AD9" w:rsidRDefault="00FA356D" w:rsidP="00416AD9">
      <w:pPr>
        <w:spacing w:line="360" w:lineRule="auto"/>
        <w:jc w:val="both"/>
        <w:rPr>
          <w:rFonts w:ascii="Times New Roman" w:eastAsia="Times New Roman" w:hAnsi="Times New Roman" w:cs="Times New Roman"/>
          <w:color w:val="FF0000"/>
          <w:sz w:val="24"/>
          <w:szCs w:val="24"/>
          <w:lang w:eastAsia="pl-PL"/>
        </w:rPr>
      </w:pPr>
      <w:r w:rsidRPr="005063AB">
        <w:rPr>
          <w:rFonts w:ascii="Times New Roman" w:hAnsi="Times New Roman" w:cs="Times New Roman"/>
          <w:sz w:val="24"/>
          <w:szCs w:val="24"/>
        </w:rPr>
        <w:t>1.</w:t>
      </w:r>
      <w:r w:rsidR="00F2139E" w:rsidRPr="005063AB">
        <w:rPr>
          <w:rFonts w:ascii="Times New Roman" w:hAnsi="Times New Roman" w:cs="Times New Roman"/>
          <w:sz w:val="24"/>
          <w:szCs w:val="24"/>
        </w:rPr>
        <w:t xml:space="preserve">Wymagany termin wykonania przedmiotu umowy: </w:t>
      </w:r>
      <w:r w:rsidR="00416AD9" w:rsidRPr="00416AD9">
        <w:rPr>
          <w:rFonts w:ascii="Times New Roman" w:eastAsia="Times New Roman" w:hAnsi="Times New Roman" w:cs="Times New Roman"/>
          <w:bCs/>
          <w:color w:val="000000"/>
          <w:sz w:val="24"/>
          <w:szCs w:val="24"/>
          <w:lang w:eastAsia="pl-PL"/>
        </w:rPr>
        <w:t xml:space="preserve">do dnia  31.10.2025 r. </w:t>
      </w:r>
      <w:r w:rsidR="00416AD9" w:rsidRPr="00416AD9">
        <w:rPr>
          <w:rFonts w:ascii="Times New Roman" w:eastAsia="Times New Roman" w:hAnsi="Times New Roman" w:cs="Times New Roman"/>
          <w:color w:val="000000"/>
          <w:sz w:val="24"/>
          <w:szCs w:val="24"/>
          <w:lang w:eastAsia="pl-PL"/>
        </w:rPr>
        <w:t xml:space="preserve">Zamawiający </w:t>
      </w:r>
      <w:r w:rsidR="00416AD9" w:rsidRPr="00416AD9">
        <w:rPr>
          <w:rFonts w:ascii="Times New Roman" w:eastAsia="Times New Roman" w:hAnsi="Times New Roman" w:cs="Times New Roman"/>
          <w:bCs/>
          <w:color w:val="000000"/>
          <w:sz w:val="24"/>
          <w:szCs w:val="24"/>
          <w:lang w:eastAsia="pl-PL"/>
        </w:rPr>
        <w:t xml:space="preserve"> uzna, że termin został dochowany przez Wykonawcę, gdy na dzień 31.10.2025 r.</w:t>
      </w:r>
      <w:r w:rsidR="00416AD9" w:rsidRPr="00416AD9">
        <w:rPr>
          <w:rFonts w:ascii="Times New Roman" w:eastAsia="Times New Roman" w:hAnsi="Times New Roman" w:cs="Times New Roman"/>
          <w:bCs/>
          <w:sz w:val="24"/>
          <w:szCs w:val="24"/>
          <w:lang w:eastAsia="pl-PL"/>
        </w:rPr>
        <w:t xml:space="preserve"> Wykonawca</w:t>
      </w:r>
      <w:r w:rsidR="0008717E">
        <w:rPr>
          <w:rFonts w:ascii="Times New Roman" w:eastAsia="Times New Roman" w:hAnsi="Times New Roman" w:cs="Times New Roman"/>
          <w:bCs/>
          <w:sz w:val="24"/>
          <w:szCs w:val="24"/>
          <w:lang w:eastAsia="pl-PL"/>
        </w:rPr>
        <w:t xml:space="preserve"> przedłoży dokumentację projektową</w:t>
      </w:r>
      <w:r w:rsidR="00416AD9" w:rsidRPr="00416AD9">
        <w:rPr>
          <w:rFonts w:ascii="Times New Roman" w:eastAsia="Times New Roman" w:hAnsi="Times New Roman" w:cs="Times New Roman"/>
          <w:bCs/>
          <w:sz w:val="24"/>
          <w:szCs w:val="24"/>
          <w:lang w:eastAsia="pl-PL"/>
        </w:rPr>
        <w:t xml:space="preserve"> </w:t>
      </w:r>
      <w:r w:rsidR="0008717E">
        <w:rPr>
          <w:rFonts w:ascii="Times New Roman" w:eastAsia="Times New Roman" w:hAnsi="Times New Roman" w:cs="Times New Roman"/>
          <w:bCs/>
          <w:sz w:val="24"/>
          <w:szCs w:val="24"/>
          <w:lang w:eastAsia="pl-PL"/>
        </w:rPr>
        <w:t xml:space="preserve">oraz </w:t>
      </w:r>
      <w:r w:rsidR="00416AD9" w:rsidRPr="00416AD9">
        <w:rPr>
          <w:rFonts w:ascii="Times New Roman" w:eastAsia="Times New Roman" w:hAnsi="Times New Roman" w:cs="Times New Roman"/>
          <w:bCs/>
          <w:sz w:val="24"/>
          <w:szCs w:val="24"/>
          <w:lang w:eastAsia="pl-PL"/>
        </w:rPr>
        <w:t xml:space="preserve">uzyska </w:t>
      </w:r>
      <w:r w:rsidR="00416AD9" w:rsidRPr="00416AD9">
        <w:rPr>
          <w:rFonts w:ascii="Times New Roman" w:eastAsia="Times New Roman" w:hAnsi="Times New Roman" w:cs="Times New Roman"/>
          <w:sz w:val="24"/>
          <w:szCs w:val="24"/>
          <w:lang w:eastAsia="pl-PL"/>
        </w:rPr>
        <w:t>niezbędne uzgodnienia w Wojewódzkim Urzędzie Ochrony Zabytków w Lublinie Delegatura w Białej Podlaskiej, pozwolenie na budowę wraz z uprawomocnieniem ww. decyzji, a także inne niezbędne do realizacji zadania uzgodnienia.</w:t>
      </w:r>
    </w:p>
    <w:p w14:paraId="08E9FB49" w14:textId="6F0B8DD1" w:rsidR="00B84923" w:rsidRPr="00963FAF" w:rsidRDefault="00B84923" w:rsidP="00416AD9">
      <w:pPr>
        <w:tabs>
          <w:tab w:val="left" w:pos="477"/>
          <w:tab w:val="left" w:pos="479"/>
        </w:tabs>
        <w:spacing w:line="360" w:lineRule="auto"/>
        <w:ind w:right="138"/>
        <w:jc w:val="both"/>
        <w:rPr>
          <w:rFonts w:ascii="Times New Roman" w:eastAsia="Times New Roman" w:hAnsi="Times New Roman" w:cs="Times New Roman"/>
          <w:bCs/>
          <w:sz w:val="24"/>
          <w:szCs w:val="24"/>
          <w:lang w:eastAsia="pl-PL"/>
        </w:rPr>
      </w:pPr>
    </w:p>
    <w:p w14:paraId="1359CAE8" w14:textId="776FB07F" w:rsidR="00974E78" w:rsidRPr="008F05CD" w:rsidRDefault="00F2139E" w:rsidP="005063AB">
      <w:pPr>
        <w:spacing w:line="360" w:lineRule="auto"/>
        <w:ind w:left="58"/>
        <w:jc w:val="center"/>
        <w:rPr>
          <w:rFonts w:ascii="Times New Roman" w:hAnsi="Times New Roman" w:cs="Times New Roman"/>
          <w:b/>
          <w:sz w:val="24"/>
          <w:szCs w:val="24"/>
        </w:rPr>
      </w:pPr>
      <w:r w:rsidRPr="008F05CD">
        <w:rPr>
          <w:rFonts w:ascii="Times New Roman" w:hAnsi="Times New Roman" w:cs="Times New Roman"/>
          <w:b/>
          <w:sz w:val="24"/>
          <w:szCs w:val="24"/>
        </w:rPr>
        <w:t>§</w:t>
      </w:r>
      <w:r w:rsidRPr="008F05CD">
        <w:rPr>
          <w:rFonts w:ascii="Times New Roman" w:hAnsi="Times New Roman" w:cs="Times New Roman"/>
          <w:b/>
          <w:spacing w:val="-1"/>
          <w:sz w:val="24"/>
          <w:szCs w:val="24"/>
        </w:rPr>
        <w:t xml:space="preserve"> </w:t>
      </w:r>
      <w:r w:rsidR="001F6E50" w:rsidRPr="008F05CD">
        <w:rPr>
          <w:rFonts w:ascii="Times New Roman" w:hAnsi="Times New Roman" w:cs="Times New Roman"/>
          <w:b/>
          <w:spacing w:val="-7"/>
          <w:sz w:val="24"/>
          <w:szCs w:val="24"/>
        </w:rPr>
        <w:t>3</w:t>
      </w:r>
      <w:r w:rsidRPr="008F05CD">
        <w:rPr>
          <w:rFonts w:ascii="Times New Roman" w:hAnsi="Times New Roman" w:cs="Times New Roman"/>
          <w:b/>
          <w:spacing w:val="-7"/>
          <w:sz w:val="24"/>
          <w:szCs w:val="24"/>
        </w:rPr>
        <w:t>.</w:t>
      </w:r>
    </w:p>
    <w:p w14:paraId="76C9E046" w14:textId="1C18238A" w:rsidR="00724E37" w:rsidRPr="008F05CD" w:rsidRDefault="00724E37" w:rsidP="005063AB">
      <w:pPr>
        <w:spacing w:line="360" w:lineRule="auto"/>
        <w:jc w:val="center"/>
        <w:rPr>
          <w:rFonts w:ascii="Times New Roman" w:eastAsia="Calibri" w:hAnsi="Times New Roman" w:cs="Times New Roman"/>
          <w:b/>
          <w:bCs/>
          <w:sz w:val="24"/>
          <w:szCs w:val="24"/>
        </w:rPr>
      </w:pPr>
      <w:r w:rsidRPr="008F05CD">
        <w:rPr>
          <w:rFonts w:ascii="Times New Roman" w:eastAsia="Calibri" w:hAnsi="Times New Roman" w:cs="Times New Roman"/>
          <w:b/>
          <w:bCs/>
          <w:sz w:val="24"/>
          <w:szCs w:val="24"/>
        </w:rPr>
        <w:t xml:space="preserve">Odbiór </w:t>
      </w:r>
      <w:r w:rsidR="00963FAF" w:rsidRPr="008F05CD">
        <w:rPr>
          <w:rFonts w:ascii="Times New Roman" w:eastAsia="Calibri" w:hAnsi="Times New Roman" w:cs="Times New Roman"/>
          <w:b/>
          <w:bCs/>
          <w:sz w:val="24"/>
          <w:szCs w:val="24"/>
        </w:rPr>
        <w:t>końcowy</w:t>
      </w:r>
      <w:r w:rsidRPr="008F05CD">
        <w:rPr>
          <w:rFonts w:ascii="Times New Roman" w:eastAsia="Calibri" w:hAnsi="Times New Roman" w:cs="Times New Roman"/>
          <w:b/>
          <w:bCs/>
          <w:sz w:val="24"/>
          <w:szCs w:val="24"/>
        </w:rPr>
        <w:t xml:space="preserve"> przedmiotu zamówienia</w:t>
      </w:r>
    </w:p>
    <w:p w14:paraId="39ADCDE6" w14:textId="699CFD05" w:rsidR="00724E37" w:rsidRPr="008F05CD" w:rsidRDefault="00724E37" w:rsidP="005063AB">
      <w:pPr>
        <w:pStyle w:val="Akapitzlist"/>
        <w:widowControl/>
        <w:numPr>
          <w:ilvl w:val="2"/>
          <w:numId w:val="24"/>
        </w:numPr>
        <w:tabs>
          <w:tab w:val="left" w:pos="426"/>
        </w:tabs>
        <w:autoSpaceDE/>
        <w:autoSpaceDN/>
        <w:spacing w:after="200" w:line="360" w:lineRule="auto"/>
        <w:contextualSpacing/>
        <w:rPr>
          <w:rFonts w:ascii="Times New Roman" w:hAnsi="Times New Roman" w:cs="Times New Roman"/>
          <w:sz w:val="24"/>
          <w:szCs w:val="24"/>
        </w:rPr>
      </w:pPr>
      <w:r w:rsidRPr="008F05CD">
        <w:rPr>
          <w:rFonts w:ascii="Times New Roman" w:hAnsi="Times New Roman" w:cs="Times New Roman"/>
          <w:sz w:val="24"/>
          <w:szCs w:val="24"/>
        </w:rPr>
        <w:t xml:space="preserve">Miejscem odbioru opracowania będzie siedziba </w:t>
      </w:r>
      <w:r w:rsidR="009A0E25" w:rsidRPr="008F05CD">
        <w:rPr>
          <w:rFonts w:ascii="Times New Roman" w:hAnsi="Times New Roman" w:cs="Times New Roman"/>
          <w:sz w:val="24"/>
          <w:szCs w:val="24"/>
        </w:rPr>
        <w:t>u</w:t>
      </w:r>
      <w:r w:rsidRPr="008F05CD">
        <w:rPr>
          <w:rFonts w:ascii="Times New Roman" w:hAnsi="Times New Roman" w:cs="Times New Roman"/>
          <w:sz w:val="24"/>
          <w:szCs w:val="24"/>
        </w:rPr>
        <w:t>rzędu Gminy</w:t>
      </w:r>
      <w:r w:rsidR="009A0E25" w:rsidRPr="008F05CD">
        <w:rPr>
          <w:rFonts w:ascii="Times New Roman" w:hAnsi="Times New Roman" w:cs="Times New Roman"/>
          <w:sz w:val="24"/>
          <w:szCs w:val="24"/>
        </w:rPr>
        <w:t xml:space="preserve"> Radzyń Podlaski</w:t>
      </w:r>
      <w:r w:rsidRPr="008F05CD">
        <w:rPr>
          <w:rFonts w:ascii="Times New Roman" w:hAnsi="Times New Roman" w:cs="Times New Roman"/>
          <w:sz w:val="24"/>
          <w:szCs w:val="24"/>
        </w:rPr>
        <w:t xml:space="preserve">, </w:t>
      </w:r>
      <w:r w:rsidR="00772B3B" w:rsidRPr="008F05CD">
        <w:rPr>
          <w:rFonts w:ascii="Times New Roman" w:hAnsi="Times New Roman" w:cs="Times New Roman"/>
          <w:sz w:val="24"/>
          <w:szCs w:val="24"/>
        </w:rPr>
        <w:t>ul.</w:t>
      </w:r>
      <w:r w:rsidR="008E7D98" w:rsidRPr="008F05CD">
        <w:rPr>
          <w:rFonts w:ascii="Times New Roman" w:hAnsi="Times New Roman" w:cs="Times New Roman"/>
          <w:sz w:val="24"/>
          <w:szCs w:val="24"/>
        </w:rPr>
        <w:t xml:space="preserve"> </w:t>
      </w:r>
      <w:r w:rsidR="009A0E25" w:rsidRPr="008F05CD">
        <w:rPr>
          <w:rFonts w:ascii="Times New Roman" w:hAnsi="Times New Roman" w:cs="Times New Roman"/>
          <w:sz w:val="24"/>
          <w:szCs w:val="24"/>
        </w:rPr>
        <w:t xml:space="preserve"> Warszawska 32, 21-300 Radzyń Podlaski</w:t>
      </w:r>
    </w:p>
    <w:p w14:paraId="5BC0BCC1" w14:textId="77777777" w:rsidR="00724E37" w:rsidRPr="008F05CD" w:rsidRDefault="00724E37" w:rsidP="005063AB">
      <w:pPr>
        <w:pStyle w:val="Akapitzlist"/>
        <w:widowControl/>
        <w:numPr>
          <w:ilvl w:val="2"/>
          <w:numId w:val="24"/>
        </w:numPr>
        <w:tabs>
          <w:tab w:val="left" w:pos="426"/>
        </w:tabs>
        <w:adjustRightInd w:val="0"/>
        <w:spacing w:line="360" w:lineRule="auto"/>
        <w:contextualSpacing/>
        <w:rPr>
          <w:rFonts w:ascii="Times New Roman" w:hAnsi="Times New Roman" w:cs="Times New Roman"/>
          <w:sz w:val="24"/>
          <w:szCs w:val="24"/>
        </w:rPr>
      </w:pPr>
      <w:r w:rsidRPr="008F05CD">
        <w:rPr>
          <w:rFonts w:ascii="Times New Roman" w:hAnsi="Times New Roman" w:cs="Times New Roman"/>
          <w:sz w:val="24"/>
          <w:szCs w:val="24"/>
        </w:rPr>
        <w:t>Wykonawca dostarczy każde opracowanie do siedziby Zamawiającego na koszt własny.</w:t>
      </w:r>
    </w:p>
    <w:p w14:paraId="0C162DE7" w14:textId="77777777" w:rsidR="00724E37" w:rsidRPr="008F05CD" w:rsidRDefault="00724E37" w:rsidP="005063AB">
      <w:pPr>
        <w:pStyle w:val="Akapitzlist"/>
        <w:widowControl/>
        <w:numPr>
          <w:ilvl w:val="2"/>
          <w:numId w:val="24"/>
        </w:numPr>
        <w:tabs>
          <w:tab w:val="left" w:pos="426"/>
        </w:tabs>
        <w:adjustRightInd w:val="0"/>
        <w:spacing w:line="360" w:lineRule="auto"/>
        <w:contextualSpacing/>
        <w:rPr>
          <w:rFonts w:ascii="Times New Roman" w:hAnsi="Times New Roman" w:cs="Times New Roman"/>
          <w:b/>
          <w:sz w:val="24"/>
          <w:szCs w:val="24"/>
        </w:rPr>
      </w:pPr>
      <w:r w:rsidRPr="008F05CD">
        <w:rPr>
          <w:rFonts w:ascii="Times New Roman" w:hAnsi="Times New Roman" w:cs="Times New Roman"/>
          <w:sz w:val="24"/>
          <w:szCs w:val="24"/>
        </w:rPr>
        <w:t>Strony zgodnie postanawiają, że będą stosowane następujące rodzaje odbiorów prac:</w:t>
      </w:r>
    </w:p>
    <w:p w14:paraId="740E12AB" w14:textId="77777777" w:rsidR="00724E37" w:rsidRPr="008F05CD" w:rsidRDefault="00724E37" w:rsidP="005063AB">
      <w:pPr>
        <w:pStyle w:val="Akapitzlist"/>
        <w:widowControl/>
        <w:numPr>
          <w:ilvl w:val="0"/>
          <w:numId w:val="22"/>
        </w:numPr>
        <w:autoSpaceDE/>
        <w:autoSpaceDN/>
        <w:spacing w:line="360" w:lineRule="auto"/>
        <w:ind w:hanging="294"/>
        <w:contextualSpacing/>
        <w:rPr>
          <w:rFonts w:ascii="Times New Roman" w:hAnsi="Times New Roman" w:cs="Times New Roman"/>
          <w:sz w:val="24"/>
          <w:szCs w:val="24"/>
        </w:rPr>
      </w:pPr>
      <w:r w:rsidRPr="008F05CD">
        <w:rPr>
          <w:rFonts w:ascii="Times New Roman" w:hAnsi="Times New Roman" w:cs="Times New Roman"/>
          <w:sz w:val="24"/>
          <w:szCs w:val="24"/>
        </w:rPr>
        <w:t>odbiór końcowy – terminem odbioru końcowego jest data odbioru całości przedmiotu umowy, czyli podpisanie przez Zamawiającego protokołu odbioru końcowego przedmiotu umowy.</w:t>
      </w:r>
    </w:p>
    <w:p w14:paraId="5AEF10FF" w14:textId="407E035F" w:rsidR="00724E37" w:rsidRPr="008F05CD" w:rsidRDefault="00724E37" w:rsidP="005063AB">
      <w:pPr>
        <w:pStyle w:val="Akapitzlist"/>
        <w:widowControl/>
        <w:numPr>
          <w:ilvl w:val="2"/>
          <w:numId w:val="24"/>
        </w:numPr>
        <w:autoSpaceDE/>
        <w:autoSpaceDN/>
        <w:spacing w:line="360" w:lineRule="auto"/>
        <w:contextualSpacing/>
        <w:rPr>
          <w:rFonts w:ascii="Times New Roman" w:hAnsi="Times New Roman" w:cs="Times New Roman"/>
          <w:sz w:val="24"/>
          <w:szCs w:val="24"/>
        </w:rPr>
      </w:pPr>
      <w:r w:rsidRPr="008F05CD">
        <w:rPr>
          <w:rFonts w:ascii="Times New Roman" w:hAnsi="Times New Roman" w:cs="Times New Roman"/>
          <w:sz w:val="24"/>
          <w:szCs w:val="24"/>
        </w:rPr>
        <w:lastRenderedPageBreak/>
        <w:t>Wykonawca zgłosi pisemnie Zamawiającemu gotowość do odbioru końcowego zamówienia objętego umową</w:t>
      </w:r>
      <w:r w:rsidR="00416AD9" w:rsidRPr="008F05CD">
        <w:rPr>
          <w:rFonts w:ascii="Times New Roman" w:hAnsi="Times New Roman" w:cs="Times New Roman"/>
          <w:sz w:val="24"/>
          <w:szCs w:val="24"/>
        </w:rPr>
        <w:t>.</w:t>
      </w:r>
    </w:p>
    <w:p w14:paraId="206BEF9D" w14:textId="7C83598B" w:rsidR="00724E37" w:rsidRPr="008F05CD" w:rsidRDefault="00724E37" w:rsidP="005063AB">
      <w:pPr>
        <w:pStyle w:val="Akapitzlist"/>
        <w:widowControl/>
        <w:numPr>
          <w:ilvl w:val="2"/>
          <w:numId w:val="24"/>
        </w:numPr>
        <w:autoSpaceDE/>
        <w:autoSpaceDN/>
        <w:spacing w:line="360" w:lineRule="auto"/>
        <w:contextualSpacing/>
        <w:rPr>
          <w:rFonts w:ascii="Times New Roman" w:hAnsi="Times New Roman" w:cs="Times New Roman"/>
          <w:sz w:val="24"/>
          <w:szCs w:val="24"/>
        </w:rPr>
      </w:pPr>
      <w:r w:rsidRPr="008F05CD">
        <w:rPr>
          <w:rFonts w:ascii="Times New Roman" w:hAnsi="Times New Roman" w:cs="Times New Roman"/>
          <w:sz w:val="24"/>
          <w:szCs w:val="24"/>
        </w:rPr>
        <w:t>Termin odbioru końcowego wyznaczy Zamawiający w ciągu 7 dni od daty pisemnego zawiadomienia go przez Wykonawcę o zakończeniu prac i gotowości do przystąpienia do odbioru końcowego.</w:t>
      </w:r>
    </w:p>
    <w:p w14:paraId="67D41FDE" w14:textId="77777777" w:rsidR="00724E37" w:rsidRPr="008F05CD" w:rsidRDefault="00724E37" w:rsidP="005063AB">
      <w:pPr>
        <w:pStyle w:val="Akapitzlist"/>
        <w:widowControl/>
        <w:numPr>
          <w:ilvl w:val="2"/>
          <w:numId w:val="24"/>
        </w:numPr>
        <w:autoSpaceDE/>
        <w:autoSpaceDN/>
        <w:spacing w:line="360" w:lineRule="auto"/>
        <w:contextualSpacing/>
        <w:rPr>
          <w:rFonts w:ascii="Times New Roman" w:hAnsi="Times New Roman" w:cs="Times New Roman"/>
          <w:sz w:val="24"/>
          <w:szCs w:val="24"/>
        </w:rPr>
      </w:pPr>
      <w:r w:rsidRPr="008F05CD">
        <w:rPr>
          <w:rFonts w:ascii="Times New Roman" w:hAnsi="Times New Roman" w:cs="Times New Roman"/>
          <w:sz w:val="24"/>
          <w:szCs w:val="24"/>
        </w:rPr>
        <w:t>Przedmiotem odbioru końcowego jest wykonanie pełnego zakresu usług określonego w § 1 niniejszej umowy i Specyfikacji Warunków Zamówienia.</w:t>
      </w:r>
    </w:p>
    <w:p w14:paraId="4FD76C94" w14:textId="0B3A3FF1" w:rsidR="00724E37" w:rsidRPr="008F05CD" w:rsidRDefault="00724E37" w:rsidP="005063AB">
      <w:pPr>
        <w:pStyle w:val="Akapitzlist"/>
        <w:widowControl/>
        <w:numPr>
          <w:ilvl w:val="2"/>
          <w:numId w:val="24"/>
        </w:numPr>
        <w:autoSpaceDE/>
        <w:autoSpaceDN/>
        <w:spacing w:line="360" w:lineRule="auto"/>
        <w:contextualSpacing/>
        <w:rPr>
          <w:rFonts w:ascii="Times New Roman" w:hAnsi="Times New Roman" w:cs="Times New Roman"/>
          <w:sz w:val="24"/>
          <w:szCs w:val="24"/>
        </w:rPr>
      </w:pPr>
      <w:r w:rsidRPr="008F05CD">
        <w:rPr>
          <w:rFonts w:ascii="Times New Roman" w:hAnsi="Times New Roman" w:cs="Times New Roman"/>
          <w:sz w:val="24"/>
          <w:szCs w:val="24"/>
        </w:rPr>
        <w:t>Dokumentem potwierdzającym przyjęcie przez Zamawiającego przedmiotu umowy jest protokół odbioru końcowego podpisany przez obie Strony umowy wraz z wykazem opracowań oraz pisemnym oświadczeniem Projektanta, że opracowanie zostało wykonane zgodnie z umową, z zasadami aktualnej wiedzy technicznej oraz z obowiązującymi przepisami</w:t>
      </w:r>
      <w:r w:rsidR="00C0657C" w:rsidRPr="008F05CD">
        <w:rPr>
          <w:rFonts w:ascii="Times New Roman" w:hAnsi="Times New Roman" w:cs="Times New Roman"/>
          <w:sz w:val="24"/>
          <w:szCs w:val="24"/>
        </w:rPr>
        <w:t>.</w:t>
      </w:r>
    </w:p>
    <w:p w14:paraId="70F4FD79" w14:textId="48112809" w:rsidR="00724E37" w:rsidRPr="008F05CD" w:rsidRDefault="00724E37" w:rsidP="005063AB">
      <w:pPr>
        <w:pStyle w:val="Akapitzlist"/>
        <w:numPr>
          <w:ilvl w:val="2"/>
          <w:numId w:val="24"/>
        </w:numPr>
        <w:adjustRightInd w:val="0"/>
        <w:spacing w:line="360" w:lineRule="auto"/>
        <w:contextualSpacing/>
        <w:rPr>
          <w:rFonts w:ascii="Times New Roman" w:hAnsi="Times New Roman" w:cs="Times New Roman"/>
          <w:sz w:val="24"/>
          <w:szCs w:val="24"/>
        </w:rPr>
      </w:pPr>
      <w:r w:rsidRPr="008F05CD">
        <w:rPr>
          <w:rFonts w:ascii="Times New Roman" w:hAnsi="Times New Roman" w:cs="Times New Roman"/>
          <w:sz w:val="24"/>
          <w:szCs w:val="24"/>
        </w:rPr>
        <w:t>Zamawiający dokona odbioru końcowego, jeżeli:</w:t>
      </w:r>
    </w:p>
    <w:p w14:paraId="01AD11C2" w14:textId="3C860A5B" w:rsidR="00724E37" w:rsidRPr="008F05CD" w:rsidRDefault="00724E37" w:rsidP="005063AB">
      <w:pPr>
        <w:pStyle w:val="Akapitzlist"/>
        <w:numPr>
          <w:ilvl w:val="1"/>
          <w:numId w:val="23"/>
        </w:numPr>
        <w:adjustRightInd w:val="0"/>
        <w:spacing w:line="360" w:lineRule="auto"/>
        <w:ind w:left="709" w:hanging="283"/>
        <w:contextualSpacing/>
        <w:rPr>
          <w:rFonts w:ascii="Times New Roman" w:hAnsi="Times New Roman" w:cs="Times New Roman"/>
          <w:strike/>
          <w:sz w:val="24"/>
          <w:szCs w:val="24"/>
        </w:rPr>
      </w:pPr>
      <w:r w:rsidRPr="008F05CD">
        <w:rPr>
          <w:rFonts w:ascii="Times New Roman" w:hAnsi="Times New Roman" w:cs="Times New Roman"/>
          <w:sz w:val="24"/>
          <w:szCs w:val="24"/>
        </w:rPr>
        <w:t xml:space="preserve">nie stwierdzi wad lub usterek, </w:t>
      </w:r>
    </w:p>
    <w:p w14:paraId="5C472F1F" w14:textId="5539ACF2" w:rsidR="006B1CC5" w:rsidRPr="008F05CD" w:rsidRDefault="00724E37" w:rsidP="005063AB">
      <w:pPr>
        <w:pStyle w:val="Akapitzlist"/>
        <w:numPr>
          <w:ilvl w:val="1"/>
          <w:numId w:val="23"/>
        </w:numPr>
        <w:adjustRightInd w:val="0"/>
        <w:spacing w:line="360" w:lineRule="auto"/>
        <w:ind w:left="709" w:hanging="283"/>
        <w:contextualSpacing/>
        <w:rPr>
          <w:rFonts w:ascii="Times New Roman" w:hAnsi="Times New Roman" w:cs="Times New Roman"/>
          <w:sz w:val="24"/>
          <w:szCs w:val="24"/>
        </w:rPr>
      </w:pPr>
      <w:r w:rsidRPr="008F05CD">
        <w:rPr>
          <w:rFonts w:ascii="Times New Roman" w:hAnsi="Times New Roman" w:cs="Times New Roman"/>
          <w:sz w:val="24"/>
          <w:szCs w:val="24"/>
        </w:rPr>
        <w:t>stwierdzi usterki, które nie uniemożliwiają korzy</w:t>
      </w:r>
      <w:r w:rsidR="004B4C11" w:rsidRPr="008F05CD">
        <w:rPr>
          <w:rFonts w:ascii="Times New Roman" w:hAnsi="Times New Roman" w:cs="Times New Roman"/>
          <w:sz w:val="24"/>
          <w:szCs w:val="24"/>
        </w:rPr>
        <w:t xml:space="preserve">stania z przedmiotu zamówienia </w:t>
      </w:r>
      <w:r w:rsidRPr="008F05CD">
        <w:rPr>
          <w:rFonts w:ascii="Times New Roman" w:hAnsi="Times New Roman" w:cs="Times New Roman"/>
          <w:sz w:val="24"/>
          <w:szCs w:val="24"/>
        </w:rPr>
        <w:t xml:space="preserve">i wyznaczy termin ich usunięcia </w:t>
      </w:r>
    </w:p>
    <w:p w14:paraId="70BDDB50" w14:textId="1B1393FE" w:rsidR="00724E37" w:rsidRPr="008F05CD" w:rsidRDefault="00EA4568" w:rsidP="005063AB">
      <w:pPr>
        <w:pStyle w:val="Akapitzlist"/>
        <w:numPr>
          <w:ilvl w:val="2"/>
          <w:numId w:val="24"/>
        </w:numPr>
        <w:adjustRightInd w:val="0"/>
        <w:spacing w:line="360" w:lineRule="auto"/>
        <w:contextualSpacing/>
        <w:rPr>
          <w:rFonts w:ascii="Times New Roman" w:hAnsi="Times New Roman" w:cs="Times New Roman"/>
          <w:sz w:val="24"/>
          <w:szCs w:val="24"/>
        </w:rPr>
      </w:pPr>
      <w:r w:rsidRPr="008F05CD">
        <w:rPr>
          <w:rFonts w:ascii="Times New Roman" w:hAnsi="Times New Roman" w:cs="Times New Roman"/>
          <w:sz w:val="24"/>
          <w:szCs w:val="24"/>
        </w:rPr>
        <w:t xml:space="preserve">Jeżeli </w:t>
      </w:r>
      <w:r w:rsidR="005D68C3">
        <w:rPr>
          <w:rFonts w:ascii="Times New Roman" w:hAnsi="Times New Roman" w:cs="Times New Roman"/>
          <w:sz w:val="24"/>
          <w:szCs w:val="24"/>
        </w:rPr>
        <w:t>Z</w:t>
      </w:r>
      <w:r w:rsidRPr="008F05CD">
        <w:rPr>
          <w:rFonts w:ascii="Times New Roman" w:hAnsi="Times New Roman" w:cs="Times New Roman"/>
          <w:sz w:val="24"/>
          <w:szCs w:val="24"/>
        </w:rPr>
        <w:t xml:space="preserve">amawiający </w:t>
      </w:r>
      <w:r w:rsidR="00724E37" w:rsidRPr="008F05CD">
        <w:rPr>
          <w:rFonts w:ascii="Times New Roman" w:hAnsi="Times New Roman" w:cs="Times New Roman"/>
          <w:sz w:val="24"/>
          <w:szCs w:val="24"/>
        </w:rPr>
        <w:t>stwierdzi wady, które uniemożliwiają korzystanie z przedmiotu zamówienia, to:</w:t>
      </w:r>
    </w:p>
    <w:p w14:paraId="3E938E23" w14:textId="77777777" w:rsidR="00724E37" w:rsidRPr="008F05CD" w:rsidRDefault="00724E37" w:rsidP="005063AB">
      <w:pPr>
        <w:adjustRightInd w:val="0"/>
        <w:spacing w:line="360" w:lineRule="auto"/>
        <w:ind w:left="709" w:hanging="283"/>
        <w:jc w:val="both"/>
        <w:rPr>
          <w:rFonts w:ascii="Times New Roman" w:hAnsi="Times New Roman" w:cs="Times New Roman"/>
          <w:sz w:val="24"/>
          <w:szCs w:val="24"/>
        </w:rPr>
      </w:pPr>
      <w:r w:rsidRPr="008F05CD">
        <w:rPr>
          <w:rFonts w:ascii="Times New Roman" w:hAnsi="Times New Roman" w:cs="Times New Roman"/>
          <w:sz w:val="24"/>
          <w:szCs w:val="24"/>
        </w:rPr>
        <w:t xml:space="preserve">a) </w:t>
      </w:r>
      <w:r w:rsidRPr="008F05CD">
        <w:rPr>
          <w:rFonts w:ascii="Times New Roman" w:hAnsi="Times New Roman" w:cs="Times New Roman"/>
          <w:sz w:val="24"/>
          <w:szCs w:val="24"/>
        </w:rPr>
        <w:tab/>
        <w:t>jeżeli wady nadają się do usunięcia, może odmówić odbioru do czasu usunięcia wad wyznaczając w tym celu odpowiedni termin,</w:t>
      </w:r>
    </w:p>
    <w:p w14:paraId="0C66D1D2" w14:textId="67E0B522" w:rsidR="005C36F5" w:rsidRPr="008F05CD" w:rsidRDefault="00724E37" w:rsidP="005063AB">
      <w:pPr>
        <w:adjustRightInd w:val="0"/>
        <w:spacing w:line="360" w:lineRule="auto"/>
        <w:ind w:left="709" w:hanging="283"/>
        <w:jc w:val="both"/>
        <w:rPr>
          <w:rFonts w:ascii="Times New Roman" w:hAnsi="Times New Roman" w:cs="Times New Roman"/>
          <w:sz w:val="24"/>
          <w:szCs w:val="24"/>
        </w:rPr>
      </w:pPr>
      <w:r w:rsidRPr="008F05CD">
        <w:rPr>
          <w:rFonts w:ascii="Times New Roman" w:hAnsi="Times New Roman" w:cs="Times New Roman"/>
          <w:sz w:val="24"/>
          <w:szCs w:val="24"/>
        </w:rPr>
        <w:t xml:space="preserve">b) </w:t>
      </w:r>
      <w:r w:rsidRPr="008F05CD">
        <w:rPr>
          <w:rFonts w:ascii="Times New Roman" w:hAnsi="Times New Roman" w:cs="Times New Roman"/>
          <w:sz w:val="24"/>
          <w:szCs w:val="24"/>
        </w:rPr>
        <w:tab/>
        <w:t>jeżeli wady nie nadają się do usunięcia, może odstąpić od umowy lub żądać wykonania przedmiotu odbioru po raz drugi.</w:t>
      </w:r>
    </w:p>
    <w:p w14:paraId="25D83988" w14:textId="665A3DEC" w:rsidR="00724E37" w:rsidRPr="008F05CD" w:rsidRDefault="00724E37" w:rsidP="005063AB">
      <w:pPr>
        <w:pStyle w:val="Akapitzlist"/>
        <w:numPr>
          <w:ilvl w:val="2"/>
          <w:numId w:val="24"/>
        </w:numPr>
        <w:adjustRightInd w:val="0"/>
        <w:spacing w:line="360" w:lineRule="auto"/>
        <w:contextualSpacing/>
        <w:rPr>
          <w:rFonts w:ascii="Times New Roman" w:hAnsi="Times New Roman" w:cs="Times New Roman"/>
          <w:sz w:val="24"/>
          <w:szCs w:val="24"/>
        </w:rPr>
      </w:pPr>
      <w:r w:rsidRPr="008F05CD">
        <w:rPr>
          <w:rFonts w:ascii="Times New Roman" w:hAnsi="Times New Roman" w:cs="Times New Roman"/>
          <w:sz w:val="24"/>
          <w:szCs w:val="24"/>
        </w:rPr>
        <w:t xml:space="preserve">W przypadku określonym, w ust. </w:t>
      </w:r>
      <w:r w:rsidR="00EA4568" w:rsidRPr="008F05CD">
        <w:rPr>
          <w:rFonts w:ascii="Times New Roman" w:hAnsi="Times New Roman" w:cs="Times New Roman"/>
          <w:sz w:val="24"/>
          <w:szCs w:val="24"/>
        </w:rPr>
        <w:t>9</w:t>
      </w:r>
      <w:r w:rsidRPr="008F05CD">
        <w:rPr>
          <w:rFonts w:ascii="Times New Roman" w:hAnsi="Times New Roman" w:cs="Times New Roman"/>
          <w:sz w:val="24"/>
          <w:szCs w:val="24"/>
        </w:rPr>
        <w:t xml:space="preserve"> lit. </w:t>
      </w:r>
      <w:r w:rsidR="004B4C11" w:rsidRPr="008F05CD">
        <w:rPr>
          <w:rFonts w:ascii="Times New Roman" w:hAnsi="Times New Roman" w:cs="Times New Roman"/>
          <w:sz w:val="24"/>
          <w:szCs w:val="24"/>
        </w:rPr>
        <w:t>a</w:t>
      </w:r>
      <w:r w:rsidRPr="008F05CD">
        <w:rPr>
          <w:rFonts w:ascii="Times New Roman" w:hAnsi="Times New Roman" w:cs="Times New Roman"/>
          <w:sz w:val="24"/>
          <w:szCs w:val="24"/>
        </w:rPr>
        <w:t xml:space="preserve"> terminem wykonania zamówienia przez Wykonawcę – branym pod uwagę przy naliczeniu kary umownej, o której mowa w § </w:t>
      </w:r>
      <w:r w:rsidR="008F05CD" w:rsidRPr="008F05CD">
        <w:rPr>
          <w:rFonts w:ascii="Times New Roman" w:hAnsi="Times New Roman" w:cs="Times New Roman"/>
          <w:sz w:val="24"/>
          <w:szCs w:val="24"/>
        </w:rPr>
        <w:t>6</w:t>
      </w:r>
      <w:r w:rsidRPr="008F05CD">
        <w:rPr>
          <w:rFonts w:ascii="Times New Roman" w:hAnsi="Times New Roman" w:cs="Times New Roman"/>
          <w:sz w:val="24"/>
          <w:szCs w:val="24"/>
        </w:rPr>
        <w:t xml:space="preserve"> ust. 1 pkt 1</w:t>
      </w:r>
      <w:r w:rsidR="005D68C3">
        <w:rPr>
          <w:rFonts w:ascii="Times New Roman" w:hAnsi="Times New Roman" w:cs="Times New Roman"/>
          <w:sz w:val="24"/>
          <w:szCs w:val="24"/>
        </w:rPr>
        <w:t xml:space="preserve"> lit. b</w:t>
      </w:r>
      <w:r w:rsidRPr="008F05CD">
        <w:rPr>
          <w:rFonts w:ascii="Times New Roman" w:hAnsi="Times New Roman" w:cs="Times New Roman"/>
          <w:sz w:val="24"/>
          <w:szCs w:val="24"/>
        </w:rPr>
        <w:t xml:space="preserve"> będzie data </w:t>
      </w:r>
      <w:r w:rsidR="005C36F5" w:rsidRPr="008F05CD">
        <w:rPr>
          <w:rFonts w:ascii="Times New Roman" w:hAnsi="Times New Roman" w:cs="Times New Roman"/>
          <w:sz w:val="24"/>
          <w:szCs w:val="24"/>
        </w:rPr>
        <w:t xml:space="preserve"> </w:t>
      </w:r>
      <w:r w:rsidRPr="008F05CD">
        <w:rPr>
          <w:rFonts w:ascii="Times New Roman" w:hAnsi="Times New Roman" w:cs="Times New Roman"/>
          <w:sz w:val="24"/>
          <w:szCs w:val="24"/>
        </w:rPr>
        <w:t xml:space="preserve">odbioru po usunięciu wad. </w:t>
      </w:r>
    </w:p>
    <w:p w14:paraId="532B489E" w14:textId="1B33F487" w:rsidR="00724E37" w:rsidRPr="008F05CD" w:rsidRDefault="005B64E9" w:rsidP="00963FAF">
      <w:pPr>
        <w:adjustRightInd w:val="0"/>
        <w:spacing w:line="360" w:lineRule="auto"/>
        <w:contextualSpacing/>
        <w:rPr>
          <w:rFonts w:ascii="Times New Roman" w:hAnsi="Times New Roman" w:cs="Times New Roman"/>
          <w:sz w:val="24"/>
          <w:szCs w:val="24"/>
        </w:rPr>
      </w:pPr>
      <w:r w:rsidRPr="008F05CD">
        <w:rPr>
          <w:rFonts w:ascii="Times New Roman" w:hAnsi="Times New Roman" w:cs="Times New Roman"/>
          <w:b/>
          <w:bCs/>
          <w:sz w:val="24"/>
          <w:szCs w:val="24"/>
        </w:rPr>
        <w:t>1</w:t>
      </w:r>
      <w:r w:rsidR="00C0657C" w:rsidRPr="008F05CD">
        <w:rPr>
          <w:rFonts w:ascii="Times New Roman" w:hAnsi="Times New Roman" w:cs="Times New Roman"/>
          <w:b/>
          <w:bCs/>
          <w:sz w:val="24"/>
          <w:szCs w:val="24"/>
        </w:rPr>
        <w:t>1</w:t>
      </w:r>
      <w:r w:rsidRPr="008F05CD">
        <w:rPr>
          <w:rFonts w:ascii="Times New Roman" w:hAnsi="Times New Roman" w:cs="Times New Roman"/>
          <w:b/>
          <w:bCs/>
          <w:sz w:val="24"/>
          <w:szCs w:val="24"/>
        </w:rPr>
        <w:t>.</w:t>
      </w:r>
      <w:r w:rsidR="005C36F5" w:rsidRPr="008F05CD">
        <w:rPr>
          <w:rFonts w:ascii="Times New Roman" w:hAnsi="Times New Roman" w:cs="Times New Roman"/>
          <w:sz w:val="24"/>
          <w:szCs w:val="24"/>
        </w:rPr>
        <w:t xml:space="preserve"> </w:t>
      </w:r>
      <w:r w:rsidR="00724E37" w:rsidRPr="008F05CD">
        <w:rPr>
          <w:rFonts w:ascii="Times New Roman" w:hAnsi="Times New Roman" w:cs="Times New Roman"/>
          <w:sz w:val="24"/>
          <w:szCs w:val="24"/>
        </w:rPr>
        <w:t>Z czynności odbioru strony spiszą pr</w:t>
      </w:r>
      <w:r w:rsidR="009D1102" w:rsidRPr="008F05CD">
        <w:rPr>
          <w:rFonts w:ascii="Times New Roman" w:hAnsi="Times New Roman" w:cs="Times New Roman"/>
          <w:sz w:val="24"/>
          <w:szCs w:val="24"/>
        </w:rPr>
        <w:t>otokół w formie pisemnej w trzech</w:t>
      </w:r>
      <w:r w:rsidR="00724E37" w:rsidRPr="008F05CD">
        <w:rPr>
          <w:rFonts w:ascii="Times New Roman" w:hAnsi="Times New Roman" w:cs="Times New Roman"/>
          <w:sz w:val="24"/>
          <w:szCs w:val="24"/>
        </w:rPr>
        <w:t xml:space="preserve"> egzemplarzach. </w:t>
      </w:r>
    </w:p>
    <w:p w14:paraId="3E8DBEBF" w14:textId="77777777" w:rsidR="00974E78" w:rsidRPr="005063AB" w:rsidRDefault="00974E78" w:rsidP="005063AB">
      <w:pPr>
        <w:pStyle w:val="Tekstpodstawowy"/>
        <w:spacing w:before="42" w:line="360" w:lineRule="auto"/>
        <w:jc w:val="left"/>
        <w:rPr>
          <w:rFonts w:ascii="Times New Roman" w:hAnsi="Times New Roman" w:cs="Times New Roman"/>
        </w:rPr>
      </w:pPr>
    </w:p>
    <w:p w14:paraId="5EDB8E0F" w14:textId="520DCA50"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1F6E50" w:rsidRPr="005063AB">
        <w:rPr>
          <w:rFonts w:ascii="Times New Roman" w:hAnsi="Times New Roman" w:cs="Times New Roman"/>
          <w:b/>
          <w:spacing w:val="-7"/>
          <w:sz w:val="24"/>
          <w:szCs w:val="24"/>
        </w:rPr>
        <w:t>4</w:t>
      </w:r>
      <w:r w:rsidRPr="005063AB">
        <w:rPr>
          <w:rFonts w:ascii="Times New Roman" w:hAnsi="Times New Roman" w:cs="Times New Roman"/>
          <w:b/>
          <w:spacing w:val="-7"/>
          <w:sz w:val="24"/>
          <w:szCs w:val="24"/>
        </w:rPr>
        <w:t>.</w:t>
      </w:r>
    </w:p>
    <w:p w14:paraId="27E5CC23" w14:textId="77777777" w:rsidR="00974E78" w:rsidRPr="005063AB" w:rsidRDefault="00F2139E" w:rsidP="005063AB">
      <w:pPr>
        <w:spacing w:before="43" w:after="120" w:line="360" w:lineRule="auto"/>
        <w:ind w:left="57"/>
        <w:jc w:val="center"/>
        <w:rPr>
          <w:rFonts w:ascii="Times New Roman" w:hAnsi="Times New Roman" w:cs="Times New Roman"/>
          <w:b/>
          <w:sz w:val="24"/>
          <w:szCs w:val="24"/>
        </w:rPr>
      </w:pPr>
      <w:r w:rsidRPr="005063AB">
        <w:rPr>
          <w:rFonts w:ascii="Times New Roman" w:hAnsi="Times New Roman" w:cs="Times New Roman"/>
          <w:b/>
          <w:spacing w:val="-2"/>
          <w:sz w:val="24"/>
          <w:szCs w:val="24"/>
        </w:rPr>
        <w:t>Wynagrodzenie</w:t>
      </w:r>
    </w:p>
    <w:p w14:paraId="35D529C4" w14:textId="7A78F1ED" w:rsidR="00670B59" w:rsidRPr="005063AB" w:rsidRDefault="00670B59"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 xml:space="preserve">Za należyte wykonanie przedmiotu umowy, Zamawiający zapłaci Wykonawcy wynagrodzenie w kwocie:  .................................... zł netto </w:t>
      </w:r>
      <w:r w:rsidR="005B64E9" w:rsidRPr="005063AB">
        <w:rPr>
          <w:rFonts w:ascii="Times New Roman" w:hAnsi="Times New Roman" w:cs="Times New Roman"/>
        </w:rPr>
        <w:t xml:space="preserve"> wraz z </w:t>
      </w:r>
      <w:r w:rsidRPr="005063AB">
        <w:rPr>
          <w:rFonts w:ascii="Times New Roman" w:hAnsi="Times New Roman" w:cs="Times New Roman"/>
        </w:rPr>
        <w:t>należny</w:t>
      </w:r>
      <w:r w:rsidR="005B64E9" w:rsidRPr="005063AB">
        <w:rPr>
          <w:rFonts w:ascii="Times New Roman" w:hAnsi="Times New Roman" w:cs="Times New Roman"/>
        </w:rPr>
        <w:t>m</w:t>
      </w:r>
      <w:r w:rsidRPr="005063AB">
        <w:rPr>
          <w:rFonts w:ascii="Times New Roman" w:hAnsi="Times New Roman" w:cs="Times New Roman"/>
        </w:rPr>
        <w:t xml:space="preserve"> podat</w:t>
      </w:r>
      <w:r w:rsidR="005B64E9" w:rsidRPr="005063AB">
        <w:rPr>
          <w:rFonts w:ascii="Times New Roman" w:hAnsi="Times New Roman" w:cs="Times New Roman"/>
        </w:rPr>
        <w:t>kiem</w:t>
      </w:r>
      <w:r w:rsidRPr="005063AB">
        <w:rPr>
          <w:rFonts w:ascii="Times New Roman" w:hAnsi="Times New Roman" w:cs="Times New Roman"/>
        </w:rPr>
        <w:t xml:space="preserve"> VAT w wysokości ........... zł, co stanowi kwotę brutto ............................ zł (słownie: ........................... złotych </w:t>
      </w:r>
      <w:r w:rsidR="005B64E9" w:rsidRPr="005063AB">
        <w:rPr>
          <w:rFonts w:ascii="Times New Roman" w:hAnsi="Times New Roman" w:cs="Times New Roman"/>
        </w:rPr>
        <w:t>…</w:t>
      </w:r>
      <w:r w:rsidRPr="005063AB">
        <w:rPr>
          <w:rFonts w:ascii="Times New Roman" w:hAnsi="Times New Roman" w:cs="Times New Roman"/>
        </w:rPr>
        <w:t>../100)</w:t>
      </w:r>
      <w:r w:rsidR="00F2139E" w:rsidRPr="005063AB">
        <w:rPr>
          <w:rFonts w:ascii="Times New Roman" w:hAnsi="Times New Roman" w:cs="Times New Roman"/>
          <w:spacing w:val="-2"/>
        </w:rPr>
        <w:t>.</w:t>
      </w:r>
    </w:p>
    <w:p w14:paraId="4DB00FE1" w14:textId="66B9CDEF" w:rsidR="00670B59" w:rsidRPr="005063AB" w:rsidRDefault="00F2139E"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lastRenderedPageBreak/>
        <w:t>Wynagrodzenie, o</w:t>
      </w:r>
      <w:r w:rsidRPr="005063AB">
        <w:rPr>
          <w:rFonts w:ascii="Times New Roman" w:hAnsi="Times New Roman" w:cs="Times New Roman"/>
          <w:spacing w:val="-1"/>
        </w:rPr>
        <w:t xml:space="preserve"> </w:t>
      </w:r>
      <w:r w:rsidRPr="005063AB">
        <w:rPr>
          <w:rFonts w:ascii="Times New Roman" w:hAnsi="Times New Roman" w:cs="Times New Roman"/>
        </w:rPr>
        <w:t>którym</w:t>
      </w:r>
      <w:r w:rsidRPr="005063AB">
        <w:rPr>
          <w:rFonts w:ascii="Times New Roman" w:hAnsi="Times New Roman" w:cs="Times New Roman"/>
          <w:spacing w:val="-2"/>
        </w:rPr>
        <w:t xml:space="preserve"> </w:t>
      </w:r>
      <w:r w:rsidRPr="005063AB">
        <w:rPr>
          <w:rFonts w:ascii="Times New Roman" w:hAnsi="Times New Roman" w:cs="Times New Roman"/>
        </w:rPr>
        <w:t>mowa w</w:t>
      </w:r>
      <w:r w:rsidRPr="005063AB">
        <w:rPr>
          <w:rFonts w:ascii="Times New Roman" w:hAnsi="Times New Roman" w:cs="Times New Roman"/>
          <w:spacing w:val="-1"/>
        </w:rPr>
        <w:t xml:space="preserve"> </w:t>
      </w:r>
      <w:r w:rsidRPr="005063AB">
        <w:rPr>
          <w:rFonts w:ascii="Times New Roman" w:hAnsi="Times New Roman" w:cs="Times New Roman"/>
        </w:rPr>
        <w:t>ust. 1</w:t>
      </w:r>
      <w:r w:rsidRPr="005063AB">
        <w:rPr>
          <w:rFonts w:ascii="Times New Roman" w:hAnsi="Times New Roman" w:cs="Times New Roman"/>
          <w:spacing w:val="1"/>
        </w:rPr>
        <w:t xml:space="preserve"> </w:t>
      </w:r>
      <w:r w:rsidRPr="005063AB">
        <w:rPr>
          <w:rFonts w:ascii="Times New Roman" w:hAnsi="Times New Roman" w:cs="Times New Roman"/>
        </w:rPr>
        <w:t>jest</w:t>
      </w:r>
      <w:r w:rsidRPr="005063AB">
        <w:rPr>
          <w:rFonts w:ascii="Times New Roman" w:hAnsi="Times New Roman" w:cs="Times New Roman"/>
          <w:spacing w:val="4"/>
        </w:rPr>
        <w:t xml:space="preserve"> </w:t>
      </w:r>
      <w:r w:rsidRPr="005063AB">
        <w:rPr>
          <w:rFonts w:ascii="Times New Roman" w:hAnsi="Times New Roman" w:cs="Times New Roman"/>
          <w:b/>
        </w:rPr>
        <w:t>wynagrodzeniem</w:t>
      </w:r>
      <w:r w:rsidRPr="005063AB">
        <w:rPr>
          <w:rFonts w:ascii="Times New Roman" w:hAnsi="Times New Roman" w:cs="Times New Roman"/>
          <w:b/>
          <w:spacing w:val="-1"/>
        </w:rPr>
        <w:t xml:space="preserve"> </w:t>
      </w:r>
      <w:r w:rsidRPr="005063AB">
        <w:rPr>
          <w:rFonts w:ascii="Times New Roman" w:hAnsi="Times New Roman" w:cs="Times New Roman"/>
          <w:b/>
        </w:rPr>
        <w:t>ryczałtowym,</w:t>
      </w:r>
      <w:r w:rsidRPr="005063AB">
        <w:rPr>
          <w:rFonts w:ascii="Times New Roman" w:hAnsi="Times New Roman" w:cs="Times New Roman"/>
          <w:b/>
          <w:spacing w:val="-1"/>
        </w:rPr>
        <w:t xml:space="preserve"> </w:t>
      </w:r>
      <w:r w:rsidRPr="005063AB">
        <w:rPr>
          <w:rFonts w:ascii="Times New Roman" w:hAnsi="Times New Roman" w:cs="Times New Roman"/>
          <w:b/>
          <w:spacing w:val="-2"/>
        </w:rPr>
        <w:t>które</w:t>
      </w:r>
      <w:r w:rsidR="00670B59" w:rsidRPr="005063AB">
        <w:rPr>
          <w:rFonts w:ascii="Times New Roman" w:hAnsi="Times New Roman" w:cs="Times New Roman"/>
          <w:b/>
          <w:spacing w:val="-2"/>
        </w:rPr>
        <w:t xml:space="preserve"> </w:t>
      </w:r>
      <w:r w:rsidRPr="005063AB">
        <w:rPr>
          <w:rFonts w:ascii="Times New Roman" w:hAnsi="Times New Roman" w:cs="Times New Roman"/>
          <w:b/>
        </w:rPr>
        <w:t>obejmuje</w:t>
      </w:r>
      <w:r w:rsidRPr="005063AB">
        <w:rPr>
          <w:rFonts w:ascii="Times New Roman" w:hAnsi="Times New Roman" w:cs="Times New Roman"/>
          <w:b/>
          <w:spacing w:val="76"/>
        </w:rPr>
        <w:t xml:space="preserve"> </w:t>
      </w:r>
      <w:r w:rsidRPr="005063AB">
        <w:rPr>
          <w:rFonts w:ascii="Times New Roman" w:hAnsi="Times New Roman" w:cs="Times New Roman"/>
          <w:b/>
        </w:rPr>
        <w:t>wszelkie</w:t>
      </w:r>
      <w:r w:rsidRPr="005063AB">
        <w:rPr>
          <w:rFonts w:ascii="Times New Roman" w:hAnsi="Times New Roman" w:cs="Times New Roman"/>
          <w:b/>
          <w:spacing w:val="77"/>
        </w:rPr>
        <w:t xml:space="preserve"> </w:t>
      </w:r>
      <w:r w:rsidRPr="005063AB">
        <w:rPr>
          <w:rFonts w:ascii="Times New Roman" w:hAnsi="Times New Roman" w:cs="Times New Roman"/>
          <w:b/>
          <w:spacing w:val="-2"/>
        </w:rPr>
        <w:t>koszty</w:t>
      </w:r>
      <w:r w:rsidR="00670B59" w:rsidRPr="005063AB">
        <w:rPr>
          <w:rFonts w:ascii="Times New Roman" w:hAnsi="Times New Roman" w:cs="Times New Roman"/>
        </w:rPr>
        <w:t xml:space="preserve"> </w:t>
      </w:r>
      <w:r w:rsidRPr="005063AB">
        <w:rPr>
          <w:rFonts w:ascii="Times New Roman" w:hAnsi="Times New Roman" w:cs="Times New Roman"/>
          <w:b/>
        </w:rPr>
        <w:t>związane z</w:t>
      </w:r>
      <w:r w:rsidRPr="005063AB">
        <w:rPr>
          <w:rFonts w:ascii="Times New Roman" w:hAnsi="Times New Roman" w:cs="Times New Roman"/>
          <w:b/>
          <w:spacing w:val="-1"/>
        </w:rPr>
        <w:t xml:space="preserve"> </w:t>
      </w:r>
      <w:r w:rsidRPr="005063AB">
        <w:rPr>
          <w:rFonts w:ascii="Times New Roman" w:hAnsi="Times New Roman" w:cs="Times New Roman"/>
          <w:b/>
        </w:rPr>
        <w:t xml:space="preserve">wykonaniem umowy. </w:t>
      </w:r>
      <w:r w:rsidRPr="005063AB">
        <w:rPr>
          <w:rFonts w:ascii="Times New Roman" w:hAnsi="Times New Roman" w:cs="Times New Roman"/>
        </w:rPr>
        <w:t>W ramach wynagrodzenia ryczałtowego Wykonawca zobowiązany jest do wykonania z należytą starannością wszelkich czynności niezbędnych do</w:t>
      </w:r>
      <w:r w:rsidRPr="005063AB">
        <w:rPr>
          <w:rFonts w:ascii="Times New Roman" w:hAnsi="Times New Roman" w:cs="Times New Roman"/>
          <w:spacing w:val="40"/>
        </w:rPr>
        <w:t xml:space="preserve"> </w:t>
      </w:r>
      <w:r w:rsidRPr="005063AB">
        <w:rPr>
          <w:rFonts w:ascii="Times New Roman" w:hAnsi="Times New Roman" w:cs="Times New Roman"/>
        </w:rPr>
        <w:t>kompletnego wykonania przedmiotu umowy, w tym do poniesienia ryzyka z tytułu oszacowania wszelkich kosztów związanych z realizacją przedmiotu umowy, a także oddziaływań innych czynników mających lub mogących mieć wpływ na koszty.</w:t>
      </w:r>
    </w:p>
    <w:p w14:paraId="765E161C" w14:textId="77777777" w:rsidR="00670B59" w:rsidRPr="005063AB" w:rsidRDefault="00F2139E"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Niedoszacowanie, pominięcie oraz brak rozpoznania zakresu przedmiotu umowy nie może</w:t>
      </w:r>
      <w:r w:rsidRPr="005063AB">
        <w:rPr>
          <w:rFonts w:ascii="Times New Roman" w:hAnsi="Times New Roman" w:cs="Times New Roman"/>
          <w:spacing w:val="-2"/>
        </w:rPr>
        <w:t xml:space="preserve"> </w:t>
      </w:r>
      <w:r w:rsidRPr="005063AB">
        <w:rPr>
          <w:rFonts w:ascii="Times New Roman" w:hAnsi="Times New Roman" w:cs="Times New Roman"/>
        </w:rPr>
        <w:t>być</w:t>
      </w:r>
      <w:r w:rsidRPr="005063AB">
        <w:rPr>
          <w:rFonts w:ascii="Times New Roman" w:hAnsi="Times New Roman" w:cs="Times New Roman"/>
          <w:spacing w:val="-3"/>
        </w:rPr>
        <w:t xml:space="preserve"> </w:t>
      </w:r>
      <w:r w:rsidRPr="005063AB">
        <w:rPr>
          <w:rFonts w:ascii="Times New Roman" w:hAnsi="Times New Roman" w:cs="Times New Roman"/>
        </w:rPr>
        <w:t>podstawą</w:t>
      </w:r>
      <w:r w:rsidRPr="005063AB">
        <w:rPr>
          <w:rFonts w:ascii="Times New Roman" w:hAnsi="Times New Roman" w:cs="Times New Roman"/>
          <w:spacing w:val="-2"/>
        </w:rPr>
        <w:t xml:space="preserve"> </w:t>
      </w:r>
      <w:r w:rsidRPr="005063AB">
        <w:rPr>
          <w:rFonts w:ascii="Times New Roman" w:hAnsi="Times New Roman" w:cs="Times New Roman"/>
        </w:rPr>
        <w:t>do</w:t>
      </w:r>
      <w:r w:rsidRPr="005063AB">
        <w:rPr>
          <w:rFonts w:ascii="Times New Roman" w:hAnsi="Times New Roman" w:cs="Times New Roman"/>
          <w:spacing w:val="-4"/>
        </w:rPr>
        <w:t xml:space="preserve"> </w:t>
      </w:r>
      <w:r w:rsidRPr="005063AB">
        <w:rPr>
          <w:rFonts w:ascii="Times New Roman" w:hAnsi="Times New Roman" w:cs="Times New Roman"/>
        </w:rPr>
        <w:t>żądania</w:t>
      </w:r>
      <w:r w:rsidRPr="005063AB">
        <w:rPr>
          <w:rFonts w:ascii="Times New Roman" w:hAnsi="Times New Roman" w:cs="Times New Roman"/>
          <w:spacing w:val="-2"/>
        </w:rPr>
        <w:t xml:space="preserve"> </w:t>
      </w:r>
      <w:r w:rsidRPr="005063AB">
        <w:rPr>
          <w:rFonts w:ascii="Times New Roman" w:hAnsi="Times New Roman" w:cs="Times New Roman"/>
        </w:rPr>
        <w:t>zmiany</w:t>
      </w:r>
      <w:r w:rsidRPr="005063AB">
        <w:rPr>
          <w:rFonts w:ascii="Times New Roman" w:hAnsi="Times New Roman" w:cs="Times New Roman"/>
          <w:spacing w:val="-3"/>
        </w:rPr>
        <w:t xml:space="preserve"> </w:t>
      </w:r>
      <w:r w:rsidRPr="005063AB">
        <w:rPr>
          <w:rFonts w:ascii="Times New Roman" w:hAnsi="Times New Roman" w:cs="Times New Roman"/>
        </w:rPr>
        <w:t>wynagrodzenia</w:t>
      </w:r>
      <w:r w:rsidRPr="005063AB">
        <w:rPr>
          <w:rFonts w:ascii="Times New Roman" w:hAnsi="Times New Roman" w:cs="Times New Roman"/>
          <w:spacing w:val="-2"/>
        </w:rPr>
        <w:t xml:space="preserve"> </w:t>
      </w:r>
      <w:r w:rsidRPr="005063AB">
        <w:rPr>
          <w:rFonts w:ascii="Times New Roman" w:hAnsi="Times New Roman" w:cs="Times New Roman"/>
        </w:rPr>
        <w:t>ryczałtowego,</w:t>
      </w:r>
      <w:r w:rsidRPr="005063AB">
        <w:rPr>
          <w:rFonts w:ascii="Times New Roman" w:hAnsi="Times New Roman" w:cs="Times New Roman"/>
          <w:spacing w:val="-1"/>
        </w:rPr>
        <w:t xml:space="preserve"> </w:t>
      </w:r>
      <w:r w:rsidRPr="005063AB">
        <w:rPr>
          <w:rFonts w:ascii="Times New Roman" w:hAnsi="Times New Roman" w:cs="Times New Roman"/>
        </w:rPr>
        <w:t>o</w:t>
      </w:r>
      <w:r w:rsidRPr="005063AB">
        <w:rPr>
          <w:rFonts w:ascii="Times New Roman" w:hAnsi="Times New Roman" w:cs="Times New Roman"/>
          <w:spacing w:val="-3"/>
        </w:rPr>
        <w:t xml:space="preserve"> </w:t>
      </w:r>
      <w:r w:rsidRPr="005063AB">
        <w:rPr>
          <w:rFonts w:ascii="Times New Roman" w:hAnsi="Times New Roman" w:cs="Times New Roman"/>
        </w:rPr>
        <w:t>którym</w:t>
      </w:r>
      <w:r w:rsidRPr="005063AB">
        <w:rPr>
          <w:rFonts w:ascii="Times New Roman" w:hAnsi="Times New Roman" w:cs="Times New Roman"/>
          <w:spacing w:val="-3"/>
        </w:rPr>
        <w:t xml:space="preserve"> </w:t>
      </w:r>
      <w:r w:rsidRPr="005063AB">
        <w:rPr>
          <w:rFonts w:ascii="Times New Roman" w:hAnsi="Times New Roman" w:cs="Times New Roman"/>
        </w:rPr>
        <w:t>mowa w ust. 1.</w:t>
      </w:r>
    </w:p>
    <w:p w14:paraId="1283152E" w14:textId="50DFA4C1" w:rsidR="00670B59" w:rsidRPr="005063AB" w:rsidRDefault="00F2139E"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Wynagrodzenie</w:t>
      </w:r>
      <w:r w:rsidR="003A6402">
        <w:rPr>
          <w:rFonts w:ascii="Times New Roman" w:hAnsi="Times New Roman" w:cs="Times New Roman"/>
        </w:rPr>
        <w:t xml:space="preserve"> zostanie wypłacone po dokonaniu odbioru końcowego bez uwag</w:t>
      </w:r>
      <w:r w:rsidR="0008717E">
        <w:rPr>
          <w:rFonts w:ascii="Times New Roman" w:hAnsi="Times New Roman" w:cs="Times New Roman"/>
        </w:rPr>
        <w:t>.</w:t>
      </w:r>
      <w:r w:rsidR="003A6402">
        <w:rPr>
          <w:rFonts w:ascii="Times New Roman" w:hAnsi="Times New Roman" w:cs="Times New Roman"/>
        </w:rPr>
        <w:t xml:space="preserve"> </w:t>
      </w:r>
    </w:p>
    <w:p w14:paraId="607DEFE7" w14:textId="4D12929C" w:rsidR="005C7758" w:rsidRPr="005063AB" w:rsidRDefault="005C7758"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eastAsia="Times New Roman" w:hAnsi="Times New Roman" w:cs="Times New Roman"/>
          <w:lang w:eastAsia="pl-PL"/>
        </w:rPr>
        <w:t>Faktur</w:t>
      </w:r>
      <w:r w:rsidR="003A6402">
        <w:rPr>
          <w:rFonts w:ascii="Times New Roman" w:eastAsia="Times New Roman" w:hAnsi="Times New Roman" w:cs="Times New Roman"/>
          <w:lang w:eastAsia="pl-PL"/>
        </w:rPr>
        <w:t>a</w:t>
      </w:r>
      <w:r w:rsidRPr="005063AB">
        <w:rPr>
          <w:rFonts w:ascii="Times New Roman" w:eastAsia="Times New Roman" w:hAnsi="Times New Roman" w:cs="Times New Roman"/>
          <w:lang w:eastAsia="pl-PL"/>
        </w:rPr>
        <w:t xml:space="preserve"> powinn</w:t>
      </w:r>
      <w:r w:rsidR="003A6402">
        <w:rPr>
          <w:rFonts w:ascii="Times New Roman" w:eastAsia="Times New Roman" w:hAnsi="Times New Roman" w:cs="Times New Roman"/>
          <w:lang w:eastAsia="pl-PL"/>
        </w:rPr>
        <w:t>a</w:t>
      </w:r>
      <w:r w:rsidRPr="005063AB">
        <w:rPr>
          <w:rFonts w:ascii="Times New Roman" w:eastAsia="Times New Roman" w:hAnsi="Times New Roman" w:cs="Times New Roman"/>
          <w:lang w:eastAsia="pl-PL"/>
        </w:rPr>
        <w:t xml:space="preserve"> być zaadresowan</w:t>
      </w:r>
      <w:r w:rsidR="003A6402">
        <w:rPr>
          <w:rFonts w:ascii="Times New Roman" w:eastAsia="Times New Roman" w:hAnsi="Times New Roman" w:cs="Times New Roman"/>
          <w:lang w:eastAsia="pl-PL"/>
        </w:rPr>
        <w:t>a</w:t>
      </w:r>
      <w:r w:rsidRPr="005063AB">
        <w:rPr>
          <w:rFonts w:ascii="Times New Roman" w:eastAsia="Times New Roman" w:hAnsi="Times New Roman" w:cs="Times New Roman"/>
          <w:lang w:eastAsia="pl-PL"/>
        </w:rPr>
        <w:t xml:space="preserve"> do Gminy Radzyń Podlaski.</w:t>
      </w:r>
    </w:p>
    <w:p w14:paraId="5A695266" w14:textId="2EC06D49" w:rsidR="005C7758" w:rsidRPr="005063AB" w:rsidRDefault="005C7758"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eastAsia="Times New Roman" w:hAnsi="Times New Roman" w:cs="Times New Roman"/>
          <w:lang w:eastAsia="pl-PL"/>
        </w:rPr>
        <w:t>Zamawiający dopuszcza składanie faktur</w:t>
      </w:r>
      <w:r w:rsidR="0008717E">
        <w:rPr>
          <w:rFonts w:ascii="Times New Roman" w:eastAsia="Times New Roman" w:hAnsi="Times New Roman" w:cs="Times New Roman"/>
          <w:lang w:eastAsia="pl-PL"/>
        </w:rPr>
        <w:t>y</w:t>
      </w:r>
      <w:r w:rsidRPr="005063AB">
        <w:rPr>
          <w:rFonts w:ascii="Times New Roman" w:eastAsia="Times New Roman" w:hAnsi="Times New Roman" w:cs="Times New Roman"/>
          <w:lang w:eastAsia="pl-PL"/>
        </w:rPr>
        <w:t xml:space="preserve"> w postaci papierowej a także przekazywanie w formie elektronicznej (zgodnie z art. 2 pkt 32 ustawy o VAT – tj.Dz.U.202</w:t>
      </w:r>
      <w:r w:rsidR="00963FAF">
        <w:rPr>
          <w:rFonts w:ascii="Times New Roman" w:eastAsia="Times New Roman" w:hAnsi="Times New Roman" w:cs="Times New Roman"/>
          <w:lang w:eastAsia="pl-PL"/>
        </w:rPr>
        <w:t>4</w:t>
      </w:r>
      <w:r w:rsidRPr="005063AB">
        <w:rPr>
          <w:rFonts w:ascii="Times New Roman" w:eastAsia="Times New Roman" w:hAnsi="Times New Roman" w:cs="Times New Roman"/>
          <w:lang w:eastAsia="pl-PL"/>
        </w:rPr>
        <w:t xml:space="preserve">.poz. </w:t>
      </w:r>
      <w:r w:rsidR="00963FAF">
        <w:rPr>
          <w:rFonts w:ascii="Times New Roman" w:eastAsia="Times New Roman" w:hAnsi="Times New Roman" w:cs="Times New Roman"/>
          <w:lang w:eastAsia="pl-PL"/>
        </w:rPr>
        <w:t>361</w:t>
      </w:r>
      <w:r w:rsidRPr="005063AB">
        <w:rPr>
          <w:rFonts w:ascii="Times New Roman" w:eastAsia="Times New Roman" w:hAnsi="Times New Roman" w:cs="Times New Roman"/>
          <w:lang w:eastAsia="pl-PL"/>
        </w:rPr>
        <w:t>)</w:t>
      </w:r>
    </w:p>
    <w:p w14:paraId="49D0337E" w14:textId="77429942" w:rsidR="00974E78" w:rsidRPr="005063AB" w:rsidRDefault="00F2139E"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Wynagrodzenie płatne będzie przelewem na rachunek Wykonawcy wskazany przez niego</w:t>
      </w:r>
      <w:r w:rsidRPr="005063AB">
        <w:rPr>
          <w:rFonts w:ascii="Times New Roman" w:hAnsi="Times New Roman" w:cs="Times New Roman"/>
          <w:spacing w:val="-4"/>
        </w:rPr>
        <w:t xml:space="preserve"> </w:t>
      </w:r>
      <w:r w:rsidRPr="005063AB">
        <w:rPr>
          <w:rFonts w:ascii="Times New Roman" w:hAnsi="Times New Roman" w:cs="Times New Roman"/>
        </w:rPr>
        <w:t>w</w:t>
      </w:r>
      <w:r w:rsidRPr="005063AB">
        <w:rPr>
          <w:rFonts w:ascii="Times New Roman" w:hAnsi="Times New Roman" w:cs="Times New Roman"/>
          <w:spacing w:val="-5"/>
        </w:rPr>
        <w:t xml:space="preserve"> </w:t>
      </w:r>
      <w:r w:rsidRPr="005063AB">
        <w:rPr>
          <w:rFonts w:ascii="Times New Roman" w:hAnsi="Times New Roman" w:cs="Times New Roman"/>
        </w:rPr>
        <w:t>fakturze</w:t>
      </w:r>
      <w:r w:rsidRPr="005063AB">
        <w:rPr>
          <w:rFonts w:ascii="Times New Roman" w:hAnsi="Times New Roman" w:cs="Times New Roman"/>
          <w:spacing w:val="-1"/>
        </w:rPr>
        <w:t xml:space="preserve"> </w:t>
      </w:r>
      <w:r w:rsidRPr="005063AB">
        <w:rPr>
          <w:rFonts w:ascii="Times New Roman" w:hAnsi="Times New Roman" w:cs="Times New Roman"/>
        </w:rPr>
        <w:t>VAT</w:t>
      </w:r>
      <w:r w:rsidRPr="005063AB">
        <w:rPr>
          <w:rFonts w:ascii="Times New Roman" w:hAnsi="Times New Roman" w:cs="Times New Roman"/>
          <w:spacing w:val="-2"/>
        </w:rPr>
        <w:t xml:space="preserve"> </w:t>
      </w:r>
      <w:r w:rsidRPr="005063AB">
        <w:rPr>
          <w:rFonts w:ascii="Times New Roman" w:hAnsi="Times New Roman" w:cs="Times New Roman"/>
        </w:rPr>
        <w:t>w</w:t>
      </w:r>
      <w:r w:rsidRPr="005063AB">
        <w:rPr>
          <w:rFonts w:ascii="Times New Roman" w:hAnsi="Times New Roman" w:cs="Times New Roman"/>
          <w:spacing w:val="-2"/>
        </w:rPr>
        <w:t xml:space="preserve"> </w:t>
      </w:r>
      <w:r w:rsidRPr="005063AB">
        <w:rPr>
          <w:rFonts w:ascii="Times New Roman" w:hAnsi="Times New Roman" w:cs="Times New Roman"/>
        </w:rPr>
        <w:t>terminie</w:t>
      </w:r>
      <w:r w:rsidRPr="005063AB">
        <w:rPr>
          <w:rFonts w:ascii="Times New Roman" w:hAnsi="Times New Roman" w:cs="Times New Roman"/>
          <w:spacing w:val="-3"/>
        </w:rPr>
        <w:t xml:space="preserve"> </w:t>
      </w:r>
      <w:r w:rsidRPr="005063AB">
        <w:rPr>
          <w:rFonts w:ascii="Times New Roman" w:hAnsi="Times New Roman" w:cs="Times New Roman"/>
        </w:rPr>
        <w:t>30</w:t>
      </w:r>
      <w:r w:rsidRPr="005063AB">
        <w:rPr>
          <w:rFonts w:ascii="Times New Roman" w:hAnsi="Times New Roman" w:cs="Times New Roman"/>
          <w:spacing w:val="-4"/>
        </w:rPr>
        <w:t xml:space="preserve"> </w:t>
      </w:r>
      <w:r w:rsidRPr="005063AB">
        <w:rPr>
          <w:rFonts w:ascii="Times New Roman" w:hAnsi="Times New Roman" w:cs="Times New Roman"/>
        </w:rPr>
        <w:t>dni</w:t>
      </w:r>
      <w:r w:rsidRPr="005063AB">
        <w:rPr>
          <w:rFonts w:ascii="Times New Roman" w:hAnsi="Times New Roman" w:cs="Times New Roman"/>
          <w:spacing w:val="-3"/>
        </w:rPr>
        <w:t xml:space="preserve"> </w:t>
      </w:r>
      <w:r w:rsidRPr="005063AB">
        <w:rPr>
          <w:rFonts w:ascii="Times New Roman" w:hAnsi="Times New Roman" w:cs="Times New Roman"/>
        </w:rPr>
        <w:t>od</w:t>
      </w:r>
      <w:r w:rsidRPr="005063AB">
        <w:rPr>
          <w:rFonts w:ascii="Times New Roman" w:hAnsi="Times New Roman" w:cs="Times New Roman"/>
          <w:spacing w:val="-3"/>
        </w:rPr>
        <w:t xml:space="preserve"> </w:t>
      </w:r>
      <w:r w:rsidRPr="005063AB">
        <w:rPr>
          <w:rFonts w:ascii="Times New Roman" w:hAnsi="Times New Roman" w:cs="Times New Roman"/>
        </w:rPr>
        <w:t>daty</w:t>
      </w:r>
      <w:r w:rsidRPr="005063AB">
        <w:rPr>
          <w:rFonts w:ascii="Times New Roman" w:hAnsi="Times New Roman" w:cs="Times New Roman"/>
          <w:spacing w:val="-4"/>
        </w:rPr>
        <w:t xml:space="preserve"> </w:t>
      </w:r>
      <w:r w:rsidRPr="005063AB">
        <w:rPr>
          <w:rFonts w:ascii="Times New Roman" w:hAnsi="Times New Roman" w:cs="Times New Roman"/>
        </w:rPr>
        <w:t>otrzymania</w:t>
      </w:r>
      <w:r w:rsidRPr="005063AB">
        <w:rPr>
          <w:rFonts w:ascii="Times New Roman" w:hAnsi="Times New Roman" w:cs="Times New Roman"/>
          <w:spacing w:val="-1"/>
        </w:rPr>
        <w:t xml:space="preserve"> </w:t>
      </w:r>
      <w:r w:rsidRPr="005063AB">
        <w:rPr>
          <w:rFonts w:ascii="Times New Roman" w:hAnsi="Times New Roman" w:cs="Times New Roman"/>
        </w:rPr>
        <w:t>prawidłowo</w:t>
      </w:r>
      <w:r w:rsidRPr="005063AB">
        <w:rPr>
          <w:rFonts w:ascii="Times New Roman" w:hAnsi="Times New Roman" w:cs="Times New Roman"/>
          <w:spacing w:val="-3"/>
        </w:rPr>
        <w:t xml:space="preserve"> </w:t>
      </w:r>
      <w:r w:rsidRPr="005063AB">
        <w:rPr>
          <w:rFonts w:ascii="Times New Roman" w:hAnsi="Times New Roman" w:cs="Times New Roman"/>
        </w:rPr>
        <w:t xml:space="preserve">wystawionej faktury. Za datę otrzymania faktury uznaje się datę wpływu </w:t>
      </w:r>
      <w:r w:rsidR="005C7758" w:rsidRPr="005063AB">
        <w:rPr>
          <w:rFonts w:ascii="Times New Roman" w:hAnsi="Times New Roman" w:cs="Times New Roman"/>
        </w:rPr>
        <w:t xml:space="preserve"> dokumentu do </w:t>
      </w:r>
      <w:r w:rsidRPr="005063AB">
        <w:rPr>
          <w:rFonts w:ascii="Times New Roman" w:hAnsi="Times New Roman" w:cs="Times New Roman"/>
          <w:spacing w:val="-2"/>
        </w:rPr>
        <w:t>Zamawiającego.</w:t>
      </w:r>
    </w:p>
    <w:p w14:paraId="535441F0" w14:textId="272D55F3" w:rsidR="00974E78" w:rsidRPr="005063AB" w:rsidRDefault="00F2139E" w:rsidP="005063AB">
      <w:pPr>
        <w:pStyle w:val="Akapitzlist"/>
        <w:numPr>
          <w:ilvl w:val="0"/>
          <w:numId w:val="21"/>
        </w:numPr>
        <w:tabs>
          <w:tab w:val="left" w:pos="479"/>
        </w:tabs>
        <w:spacing w:before="1" w:line="360" w:lineRule="auto"/>
        <w:ind w:left="426" w:right="132" w:hanging="284"/>
        <w:rPr>
          <w:rFonts w:ascii="Times New Roman" w:hAnsi="Times New Roman" w:cs="Times New Roman"/>
          <w:sz w:val="24"/>
          <w:szCs w:val="24"/>
        </w:rPr>
      </w:pPr>
      <w:r w:rsidRPr="005063AB">
        <w:rPr>
          <w:rFonts w:ascii="Times New Roman" w:hAnsi="Times New Roman" w:cs="Times New Roman"/>
          <w:sz w:val="24"/>
          <w:szCs w:val="24"/>
        </w:rPr>
        <w:t xml:space="preserve">Do wystawienia faktury VAT Wykonawca uprawniony będzie po zakończeniu </w:t>
      </w:r>
      <w:r w:rsidR="003A6402">
        <w:rPr>
          <w:rFonts w:ascii="Times New Roman" w:hAnsi="Times New Roman" w:cs="Times New Roman"/>
          <w:sz w:val="24"/>
          <w:szCs w:val="24"/>
        </w:rPr>
        <w:t xml:space="preserve"> wykonywania usług </w:t>
      </w:r>
      <w:r w:rsidR="005C7758" w:rsidRPr="005063AB">
        <w:rPr>
          <w:rFonts w:ascii="Times New Roman" w:hAnsi="Times New Roman" w:cs="Times New Roman"/>
          <w:sz w:val="24"/>
          <w:szCs w:val="24"/>
        </w:rPr>
        <w:t>oraz po podpisaniu protokołu odbioru końcowego bez uwag.</w:t>
      </w:r>
    </w:p>
    <w:p w14:paraId="2B829A56" w14:textId="7627F819" w:rsidR="00AA40F8" w:rsidRPr="005063AB" w:rsidRDefault="00AA40F8" w:rsidP="005063AB">
      <w:pPr>
        <w:pStyle w:val="Akapitzlist"/>
        <w:numPr>
          <w:ilvl w:val="0"/>
          <w:numId w:val="21"/>
        </w:numPr>
        <w:tabs>
          <w:tab w:val="left" w:pos="567"/>
        </w:tabs>
        <w:spacing w:line="360" w:lineRule="auto"/>
        <w:ind w:left="426" w:right="133" w:hanging="284"/>
        <w:rPr>
          <w:rFonts w:ascii="Times New Roman" w:hAnsi="Times New Roman" w:cs="Times New Roman"/>
          <w:sz w:val="24"/>
          <w:szCs w:val="24"/>
        </w:rPr>
      </w:pPr>
      <w:r w:rsidRPr="005063AB">
        <w:rPr>
          <w:rFonts w:ascii="Times New Roman" w:eastAsia="Calibri" w:hAnsi="Times New Roman" w:cs="Times New Roman"/>
          <w:sz w:val="24"/>
          <w:szCs w:val="24"/>
        </w:rPr>
        <w:t>Strony niniejszej umowy zgodnie oświadczają, iż wynagrodzenie, określone w ust. 1 obejmuje wynagrodzenie za przeniesienie autorskich praw majątkowych do każdej części opracowania, na wszystkich polach eksploatacji</w:t>
      </w:r>
      <w:r w:rsidR="0008717E">
        <w:rPr>
          <w:rFonts w:ascii="Times New Roman" w:eastAsia="Calibri" w:hAnsi="Times New Roman" w:cs="Times New Roman"/>
          <w:sz w:val="24"/>
          <w:szCs w:val="24"/>
        </w:rPr>
        <w:t>.</w:t>
      </w:r>
    </w:p>
    <w:p w14:paraId="513776ED" w14:textId="1A14FE4A" w:rsidR="00387F37" w:rsidRPr="005063AB" w:rsidRDefault="00387F37" w:rsidP="005063AB">
      <w:pPr>
        <w:pStyle w:val="Akapitzlist"/>
        <w:numPr>
          <w:ilvl w:val="0"/>
          <w:numId w:val="21"/>
        </w:numPr>
        <w:tabs>
          <w:tab w:val="left" w:pos="567"/>
        </w:tabs>
        <w:spacing w:line="360" w:lineRule="auto"/>
        <w:ind w:left="426" w:right="133" w:hanging="284"/>
        <w:rPr>
          <w:rFonts w:ascii="Times New Roman" w:hAnsi="Times New Roman" w:cs="Times New Roman"/>
          <w:sz w:val="24"/>
          <w:szCs w:val="24"/>
        </w:rPr>
      </w:pPr>
      <w:r w:rsidRPr="005063AB">
        <w:rPr>
          <w:rFonts w:ascii="Times New Roman" w:hAnsi="Times New Roman" w:cs="Times New Roman"/>
          <w:sz w:val="24"/>
          <w:szCs w:val="24"/>
        </w:rPr>
        <w:t xml:space="preserve">W przypadku </w:t>
      </w:r>
      <w:r w:rsidR="00202516" w:rsidRPr="005063AB">
        <w:rPr>
          <w:rFonts w:ascii="Times New Roman" w:hAnsi="Times New Roman" w:cs="Times New Roman"/>
          <w:sz w:val="24"/>
          <w:szCs w:val="24"/>
        </w:rPr>
        <w:t xml:space="preserve">wcześniejszego rozwiązania umowy lub </w:t>
      </w:r>
      <w:r w:rsidRPr="005063AB">
        <w:rPr>
          <w:rFonts w:ascii="Times New Roman" w:hAnsi="Times New Roman" w:cs="Times New Roman"/>
          <w:sz w:val="24"/>
          <w:szCs w:val="24"/>
        </w:rPr>
        <w:t>odstąpienia od umowy, Wykonawca może żądać jedynie wynagrodzenia należnego w zakresie kosztów poniesionych przez Wykonawcę do dnia odstąpienia od umowy i odbioru wykonanych prac, składających się na rozpoczęty, a nieodebrany etap.</w:t>
      </w:r>
    </w:p>
    <w:p w14:paraId="04A6517D" w14:textId="68B245E5" w:rsidR="005C7758" w:rsidRPr="005063AB" w:rsidRDefault="005C7758" w:rsidP="005063AB">
      <w:pPr>
        <w:pStyle w:val="Akapitzlist"/>
        <w:numPr>
          <w:ilvl w:val="0"/>
          <w:numId w:val="21"/>
        </w:numPr>
        <w:tabs>
          <w:tab w:val="left" w:pos="567"/>
        </w:tabs>
        <w:spacing w:line="360" w:lineRule="auto"/>
        <w:ind w:left="426" w:right="133" w:hanging="284"/>
        <w:rPr>
          <w:rFonts w:ascii="Times New Roman" w:hAnsi="Times New Roman" w:cs="Times New Roman"/>
          <w:sz w:val="24"/>
          <w:szCs w:val="24"/>
        </w:rPr>
      </w:pPr>
      <w:r w:rsidRPr="005063AB">
        <w:rPr>
          <w:rFonts w:ascii="Times New Roman" w:eastAsia="Times New Roman" w:hAnsi="Times New Roman" w:cs="Times New Roman"/>
          <w:sz w:val="24"/>
          <w:szCs w:val="24"/>
          <w:lang w:eastAsia="pl-PL"/>
        </w:rPr>
        <w:t xml:space="preserve">Do faktur wystawionych przez Wykonawcę załączone będzie zestawienie należności dla wszystkich podwykonawców lub dalszych podwykonawców z oświadczeniem podwykonawców o spłaceniu zobowiązań wykonawcy wynikających z zawartych umów o podwykonawstwo w zakresie </w:t>
      </w:r>
      <w:r w:rsidR="00963FAF">
        <w:rPr>
          <w:rFonts w:ascii="Times New Roman" w:eastAsia="Times New Roman" w:hAnsi="Times New Roman" w:cs="Times New Roman"/>
          <w:sz w:val="24"/>
          <w:szCs w:val="24"/>
          <w:lang w:eastAsia="pl-PL"/>
        </w:rPr>
        <w:t xml:space="preserve"> usług </w:t>
      </w:r>
      <w:r w:rsidRPr="005063AB">
        <w:rPr>
          <w:rFonts w:ascii="Times New Roman" w:eastAsia="Times New Roman" w:hAnsi="Times New Roman" w:cs="Times New Roman"/>
          <w:sz w:val="24"/>
          <w:szCs w:val="24"/>
          <w:lang w:eastAsia="pl-PL"/>
        </w:rPr>
        <w:t xml:space="preserve">objętych daną fakturą wykonawcy </w:t>
      </w:r>
      <w:r w:rsidR="00963FAF">
        <w:rPr>
          <w:rFonts w:ascii="Times New Roman" w:eastAsia="Times New Roman" w:hAnsi="Times New Roman" w:cs="Times New Roman"/>
          <w:sz w:val="24"/>
          <w:szCs w:val="24"/>
          <w:lang w:eastAsia="pl-PL"/>
        </w:rPr>
        <w:t xml:space="preserve"> wraz z </w:t>
      </w:r>
      <w:r w:rsidRPr="005063AB">
        <w:rPr>
          <w:rFonts w:ascii="Times New Roman" w:eastAsia="Times New Roman" w:hAnsi="Times New Roman" w:cs="Times New Roman"/>
          <w:sz w:val="24"/>
          <w:szCs w:val="24"/>
          <w:lang w:eastAsia="pl-PL"/>
        </w:rPr>
        <w:t xml:space="preserve">kserokopią faktury VAT wystawionej przez podwykonawcę i kserokopią dowodu zapłaty faktury potwierdzonymi za zgodność z oryginałem przez Wykonawcę. </w:t>
      </w:r>
    </w:p>
    <w:p w14:paraId="7E4AD0E7" w14:textId="232DB765" w:rsidR="005C7758" w:rsidRPr="005063AB" w:rsidRDefault="005C7758" w:rsidP="00963FAF">
      <w:pPr>
        <w:pStyle w:val="Akapitzlist"/>
        <w:numPr>
          <w:ilvl w:val="0"/>
          <w:numId w:val="21"/>
        </w:numPr>
        <w:spacing w:before="120" w:line="360" w:lineRule="auto"/>
        <w:ind w:left="473"/>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Błędnie wystawiona faktura VAT lub brak protokołu odbioru częściowego/ końcowego </w:t>
      </w:r>
      <w:r w:rsidRPr="005063AB">
        <w:rPr>
          <w:rFonts w:ascii="Times New Roman" w:eastAsia="Times New Roman" w:hAnsi="Times New Roman" w:cs="Times New Roman"/>
          <w:sz w:val="24"/>
          <w:szCs w:val="24"/>
          <w:lang w:eastAsia="pl-PL"/>
        </w:rPr>
        <w:lastRenderedPageBreak/>
        <w:t>spowodują naliczenie ponownego 30-dniowego terminu płatności od momentu dostarczenia poprawionych lub brakujących dokumentów.</w:t>
      </w:r>
    </w:p>
    <w:p w14:paraId="173D2522" w14:textId="061B6744" w:rsidR="005C7758" w:rsidRPr="005063AB" w:rsidRDefault="005C7758" w:rsidP="00963FAF">
      <w:pPr>
        <w:pStyle w:val="Akapitzlist"/>
        <w:numPr>
          <w:ilvl w:val="0"/>
          <w:numId w:val="21"/>
        </w:numPr>
        <w:spacing w:before="120" w:line="360" w:lineRule="auto"/>
        <w:ind w:left="473"/>
        <w:rPr>
          <w:rFonts w:ascii="Times New Roman" w:eastAsia="Times New Roman" w:hAnsi="Times New Roman" w:cs="Times New Roman"/>
          <w:iCs/>
          <w:sz w:val="24"/>
          <w:szCs w:val="24"/>
          <w:lang w:eastAsia="pl-PL"/>
        </w:rPr>
      </w:pPr>
      <w:r w:rsidRPr="005063AB">
        <w:rPr>
          <w:rFonts w:ascii="Times New Roman" w:eastAsia="Times New Roman" w:hAnsi="Times New Roman" w:cs="Times New Roman"/>
          <w:sz w:val="24"/>
          <w:szCs w:val="24"/>
          <w:lang w:eastAsia="pl-PL"/>
        </w:rPr>
        <w:t>Zwłoka w zapłacie należności powoduje obowiązek zapłaty odsetek ustawowych.</w:t>
      </w:r>
    </w:p>
    <w:p w14:paraId="1FC63C88" w14:textId="26B0F00E" w:rsidR="005C7758" w:rsidRPr="005063AB" w:rsidRDefault="005C7758" w:rsidP="00963FAF">
      <w:pPr>
        <w:pStyle w:val="Akapitzlist"/>
        <w:numPr>
          <w:ilvl w:val="0"/>
          <w:numId w:val="21"/>
        </w:numPr>
        <w:spacing w:before="120" w:line="360" w:lineRule="auto"/>
        <w:ind w:left="417"/>
        <w:rPr>
          <w:rFonts w:ascii="Times New Roman" w:eastAsia="Times New Roman" w:hAnsi="Times New Roman" w:cs="Times New Roman"/>
          <w:sz w:val="24"/>
          <w:szCs w:val="24"/>
          <w:lang w:eastAsia="pl-PL"/>
        </w:rPr>
      </w:pPr>
      <w:r w:rsidRPr="005063AB">
        <w:rPr>
          <w:rFonts w:ascii="Times New Roman" w:eastAsia="Palatino Linotype" w:hAnsi="Times New Roman" w:cs="Times New Roman"/>
          <w:sz w:val="24"/>
          <w:szCs w:val="24"/>
        </w:rPr>
        <w:t>Wykonawca nie może dokonać sprzedaży i/lub zastawienia i/lub cesji wierzytelności wynikających z umowy na osobę trzecią bez zgody Zamawiającego wyrażonej w formie pisemnej pod rygorem nieważności.</w:t>
      </w:r>
    </w:p>
    <w:p w14:paraId="4C67A27E" w14:textId="77777777" w:rsidR="00974E78" w:rsidRPr="005063AB" w:rsidRDefault="00974E78" w:rsidP="005063AB">
      <w:pPr>
        <w:pStyle w:val="Tekstpodstawowy"/>
        <w:spacing w:before="41" w:line="360" w:lineRule="auto"/>
        <w:jc w:val="left"/>
        <w:rPr>
          <w:rFonts w:ascii="Times New Roman" w:hAnsi="Times New Roman" w:cs="Times New Roman"/>
        </w:rPr>
      </w:pPr>
    </w:p>
    <w:p w14:paraId="3ED1A007" w14:textId="710E0947" w:rsidR="00974E78" w:rsidRDefault="00F2139E" w:rsidP="005063AB">
      <w:pPr>
        <w:spacing w:line="360" w:lineRule="auto"/>
        <w:ind w:left="58"/>
        <w:jc w:val="center"/>
        <w:rPr>
          <w:rFonts w:ascii="Times New Roman" w:hAnsi="Times New Roman" w:cs="Times New Roman"/>
          <w:b/>
          <w:spacing w:val="-7"/>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1F6E50" w:rsidRPr="005063AB">
        <w:rPr>
          <w:rFonts w:ascii="Times New Roman" w:hAnsi="Times New Roman" w:cs="Times New Roman"/>
          <w:b/>
          <w:spacing w:val="-7"/>
          <w:sz w:val="24"/>
          <w:szCs w:val="24"/>
        </w:rPr>
        <w:t>5</w:t>
      </w:r>
    </w:p>
    <w:p w14:paraId="1AC81FFD" w14:textId="77777777" w:rsidR="0008717E" w:rsidRPr="005B52EF" w:rsidRDefault="0008717E" w:rsidP="0008717E">
      <w:pPr>
        <w:shd w:val="clear" w:color="auto" w:fill="FFFFFF"/>
        <w:jc w:val="center"/>
        <w:rPr>
          <w:b/>
          <w:bCs/>
          <w:spacing w:val="-11"/>
          <w:sz w:val="24"/>
          <w:szCs w:val="24"/>
        </w:rPr>
      </w:pPr>
      <w:r w:rsidRPr="005B52EF">
        <w:rPr>
          <w:b/>
          <w:bCs/>
          <w:spacing w:val="-11"/>
          <w:sz w:val="24"/>
          <w:szCs w:val="24"/>
        </w:rPr>
        <w:t>Personel realizujący zadanie</w:t>
      </w:r>
    </w:p>
    <w:p w14:paraId="6BEC4D22" w14:textId="77777777" w:rsidR="00974E78" w:rsidRPr="005063AB" w:rsidRDefault="00974E78" w:rsidP="005063AB">
      <w:pPr>
        <w:pStyle w:val="Tekstpodstawowy"/>
        <w:spacing w:before="43" w:line="360" w:lineRule="auto"/>
        <w:jc w:val="left"/>
        <w:rPr>
          <w:rFonts w:ascii="Times New Roman" w:hAnsi="Times New Roman" w:cs="Times New Roman"/>
        </w:rPr>
      </w:pPr>
    </w:p>
    <w:p w14:paraId="2B1430E3" w14:textId="77777777" w:rsidR="00DA3E45" w:rsidRPr="005B52EF" w:rsidRDefault="00DA3E45" w:rsidP="00DA3E45">
      <w:pPr>
        <w:widowControl/>
        <w:numPr>
          <w:ilvl w:val="1"/>
          <w:numId w:val="68"/>
        </w:numPr>
        <w:adjustRightInd w:val="0"/>
        <w:spacing w:line="276" w:lineRule="auto"/>
        <w:ind w:left="426" w:hanging="426"/>
        <w:contextualSpacing/>
        <w:rPr>
          <w:rFonts w:eastAsia="Calibri"/>
          <w:sz w:val="24"/>
          <w:szCs w:val="24"/>
        </w:rPr>
      </w:pPr>
      <w:r w:rsidRPr="005B52EF">
        <w:rPr>
          <w:rFonts w:eastAsia="Calibri"/>
          <w:sz w:val="24"/>
          <w:szCs w:val="24"/>
        </w:rPr>
        <w:t>Osobą upoważnioną do kontaktów:</w:t>
      </w:r>
    </w:p>
    <w:p w14:paraId="40A43654" w14:textId="77777777" w:rsidR="00DA3E45" w:rsidRPr="005B52EF" w:rsidRDefault="00DA3E45" w:rsidP="00DA3E45">
      <w:pPr>
        <w:widowControl/>
        <w:numPr>
          <w:ilvl w:val="0"/>
          <w:numId w:val="69"/>
        </w:numPr>
        <w:adjustRightInd w:val="0"/>
        <w:spacing w:line="276" w:lineRule="auto"/>
        <w:ind w:left="709" w:hanging="283"/>
        <w:contextualSpacing/>
        <w:rPr>
          <w:rFonts w:eastAsia="Calibri"/>
          <w:sz w:val="24"/>
          <w:szCs w:val="24"/>
        </w:rPr>
      </w:pPr>
      <w:r w:rsidRPr="005B52EF">
        <w:rPr>
          <w:rFonts w:eastAsia="Calibri"/>
          <w:sz w:val="24"/>
          <w:szCs w:val="24"/>
        </w:rPr>
        <w:t>z Wykonawcą ze strony Zamawiającego jest: …………………..; nr tel.: ………………….; e-mail: ……………………;</w:t>
      </w:r>
    </w:p>
    <w:p w14:paraId="76C50164" w14:textId="77777777" w:rsidR="00DA3E45" w:rsidRPr="005B52EF" w:rsidRDefault="00DA3E45" w:rsidP="00DA3E45">
      <w:pPr>
        <w:widowControl/>
        <w:numPr>
          <w:ilvl w:val="0"/>
          <w:numId w:val="69"/>
        </w:numPr>
        <w:adjustRightInd w:val="0"/>
        <w:spacing w:line="276" w:lineRule="auto"/>
        <w:ind w:left="709" w:hanging="283"/>
        <w:contextualSpacing/>
        <w:rPr>
          <w:rFonts w:eastAsia="Calibri"/>
          <w:sz w:val="24"/>
          <w:szCs w:val="24"/>
        </w:rPr>
      </w:pPr>
      <w:r w:rsidRPr="005B52EF">
        <w:rPr>
          <w:rFonts w:eastAsia="Calibri"/>
          <w:sz w:val="24"/>
          <w:szCs w:val="24"/>
        </w:rPr>
        <w:t>z Zamawiającym ze strony Wykonawcy jest: ……………………; nr tel.: ………………….; e-mail: ……………………;</w:t>
      </w:r>
    </w:p>
    <w:p w14:paraId="7ED3411A" w14:textId="77777777" w:rsidR="00DA3E45" w:rsidRDefault="00DA3E45" w:rsidP="00DA3E45">
      <w:pPr>
        <w:widowControl/>
        <w:numPr>
          <w:ilvl w:val="1"/>
          <w:numId w:val="68"/>
        </w:numPr>
        <w:adjustRightInd w:val="0"/>
        <w:spacing w:line="276" w:lineRule="auto"/>
        <w:ind w:left="426" w:hanging="426"/>
        <w:contextualSpacing/>
        <w:jc w:val="both"/>
        <w:rPr>
          <w:rFonts w:eastAsia="Calibri"/>
          <w:sz w:val="24"/>
          <w:szCs w:val="24"/>
        </w:rPr>
      </w:pPr>
      <w:r w:rsidRPr="005B52EF">
        <w:rPr>
          <w:rFonts w:eastAsia="Calibri"/>
          <w:sz w:val="24"/>
          <w:szCs w:val="24"/>
        </w:rPr>
        <w:t>Osoby wymienione w ust. 1 nie są upoważnione do podejmowania decyzji powodujących zmianę postanowień umowy, w szczególności zmiany uzgodnionego wynagrodzenia lub zmiany zakresu czynności i prac objętych umową.</w:t>
      </w:r>
    </w:p>
    <w:p w14:paraId="4C18FE04" w14:textId="62D45D40" w:rsidR="0008717E" w:rsidRPr="0008717E" w:rsidRDefault="0008717E" w:rsidP="0008717E">
      <w:pPr>
        <w:tabs>
          <w:tab w:val="left" w:pos="477"/>
          <w:tab w:val="left" w:pos="479"/>
        </w:tabs>
        <w:spacing w:before="4" w:line="360" w:lineRule="auto"/>
        <w:ind w:right="137"/>
        <w:rPr>
          <w:rFonts w:ascii="Times New Roman" w:hAnsi="Times New Roman" w:cs="Times New Roman"/>
          <w:sz w:val="24"/>
          <w:szCs w:val="24"/>
        </w:rPr>
      </w:pPr>
      <w:r>
        <w:rPr>
          <w:rFonts w:ascii="Times New Roman" w:hAnsi="Times New Roman" w:cs="Times New Roman"/>
          <w:sz w:val="24"/>
          <w:szCs w:val="24"/>
        </w:rPr>
        <w:t>3.</w:t>
      </w:r>
      <w:r w:rsidRPr="0008717E">
        <w:rPr>
          <w:rFonts w:ascii="Times New Roman" w:hAnsi="Times New Roman" w:cs="Times New Roman"/>
          <w:sz w:val="24"/>
          <w:szCs w:val="24"/>
        </w:rPr>
        <w:t>Wszelkie zmiany adresów do doręczeń oraz osób odpowiedzialnych za kontakty pomiędzy</w:t>
      </w:r>
      <w:r w:rsidRPr="0008717E">
        <w:rPr>
          <w:rFonts w:ascii="Times New Roman" w:hAnsi="Times New Roman" w:cs="Times New Roman"/>
          <w:spacing w:val="-3"/>
          <w:sz w:val="24"/>
          <w:szCs w:val="24"/>
        </w:rPr>
        <w:t xml:space="preserve"> </w:t>
      </w:r>
      <w:r w:rsidRPr="0008717E">
        <w:rPr>
          <w:rFonts w:ascii="Times New Roman" w:hAnsi="Times New Roman" w:cs="Times New Roman"/>
          <w:sz w:val="24"/>
          <w:szCs w:val="24"/>
        </w:rPr>
        <w:t>stronami</w:t>
      </w:r>
      <w:r w:rsidRPr="0008717E">
        <w:rPr>
          <w:rFonts w:ascii="Times New Roman" w:hAnsi="Times New Roman" w:cs="Times New Roman"/>
          <w:spacing w:val="-2"/>
          <w:sz w:val="24"/>
          <w:szCs w:val="24"/>
        </w:rPr>
        <w:t xml:space="preserve"> </w:t>
      </w:r>
      <w:r w:rsidRPr="0008717E">
        <w:rPr>
          <w:rFonts w:ascii="Times New Roman" w:hAnsi="Times New Roman" w:cs="Times New Roman"/>
          <w:sz w:val="24"/>
          <w:szCs w:val="24"/>
        </w:rPr>
        <w:t>nie</w:t>
      </w:r>
      <w:r w:rsidRPr="0008717E">
        <w:rPr>
          <w:rFonts w:ascii="Times New Roman" w:hAnsi="Times New Roman" w:cs="Times New Roman"/>
          <w:spacing w:val="-4"/>
          <w:sz w:val="24"/>
          <w:szCs w:val="24"/>
        </w:rPr>
        <w:t xml:space="preserve"> </w:t>
      </w:r>
      <w:r w:rsidRPr="0008717E">
        <w:rPr>
          <w:rFonts w:ascii="Times New Roman" w:hAnsi="Times New Roman" w:cs="Times New Roman"/>
          <w:sz w:val="24"/>
          <w:szCs w:val="24"/>
        </w:rPr>
        <w:t>wymagają</w:t>
      </w:r>
      <w:r w:rsidRPr="0008717E">
        <w:rPr>
          <w:rFonts w:ascii="Times New Roman" w:hAnsi="Times New Roman" w:cs="Times New Roman"/>
          <w:spacing w:val="-2"/>
          <w:sz w:val="24"/>
          <w:szCs w:val="24"/>
        </w:rPr>
        <w:t xml:space="preserve"> </w:t>
      </w:r>
      <w:r w:rsidRPr="0008717E">
        <w:rPr>
          <w:rFonts w:ascii="Times New Roman" w:hAnsi="Times New Roman" w:cs="Times New Roman"/>
          <w:sz w:val="24"/>
          <w:szCs w:val="24"/>
        </w:rPr>
        <w:t>zmiany</w:t>
      </w:r>
      <w:r w:rsidRPr="0008717E">
        <w:rPr>
          <w:rFonts w:ascii="Times New Roman" w:hAnsi="Times New Roman" w:cs="Times New Roman"/>
          <w:spacing w:val="-3"/>
          <w:sz w:val="24"/>
          <w:szCs w:val="24"/>
        </w:rPr>
        <w:t xml:space="preserve"> </w:t>
      </w:r>
      <w:r w:rsidRPr="0008717E">
        <w:rPr>
          <w:rFonts w:ascii="Times New Roman" w:hAnsi="Times New Roman" w:cs="Times New Roman"/>
          <w:sz w:val="24"/>
          <w:szCs w:val="24"/>
        </w:rPr>
        <w:t>niniejszej</w:t>
      </w:r>
      <w:r w:rsidRPr="0008717E">
        <w:rPr>
          <w:rFonts w:ascii="Times New Roman" w:hAnsi="Times New Roman" w:cs="Times New Roman"/>
          <w:spacing w:val="-1"/>
          <w:sz w:val="24"/>
          <w:szCs w:val="24"/>
        </w:rPr>
        <w:t xml:space="preserve"> </w:t>
      </w:r>
      <w:r w:rsidRPr="0008717E">
        <w:rPr>
          <w:rFonts w:ascii="Times New Roman" w:hAnsi="Times New Roman" w:cs="Times New Roman"/>
          <w:sz w:val="24"/>
          <w:szCs w:val="24"/>
        </w:rPr>
        <w:t>umowy,</w:t>
      </w:r>
      <w:r w:rsidRPr="0008717E">
        <w:rPr>
          <w:rFonts w:ascii="Times New Roman" w:hAnsi="Times New Roman" w:cs="Times New Roman"/>
          <w:spacing w:val="-1"/>
          <w:sz w:val="24"/>
          <w:szCs w:val="24"/>
        </w:rPr>
        <w:t xml:space="preserve"> </w:t>
      </w:r>
      <w:r w:rsidRPr="0008717E">
        <w:rPr>
          <w:rFonts w:ascii="Times New Roman" w:hAnsi="Times New Roman" w:cs="Times New Roman"/>
          <w:sz w:val="24"/>
          <w:szCs w:val="24"/>
        </w:rPr>
        <w:t>a</w:t>
      </w:r>
      <w:r w:rsidRPr="0008717E">
        <w:rPr>
          <w:rFonts w:ascii="Times New Roman" w:hAnsi="Times New Roman" w:cs="Times New Roman"/>
          <w:spacing w:val="-2"/>
          <w:sz w:val="24"/>
          <w:szCs w:val="24"/>
        </w:rPr>
        <w:t xml:space="preserve"> </w:t>
      </w:r>
      <w:r w:rsidRPr="0008717E">
        <w:rPr>
          <w:rFonts w:ascii="Times New Roman" w:hAnsi="Times New Roman" w:cs="Times New Roman"/>
          <w:sz w:val="24"/>
          <w:szCs w:val="24"/>
        </w:rPr>
        <w:t>jedynie</w:t>
      </w:r>
      <w:r w:rsidRPr="0008717E">
        <w:rPr>
          <w:rFonts w:ascii="Times New Roman" w:hAnsi="Times New Roman" w:cs="Times New Roman"/>
          <w:spacing w:val="-4"/>
          <w:sz w:val="24"/>
          <w:szCs w:val="24"/>
        </w:rPr>
        <w:t xml:space="preserve"> </w:t>
      </w:r>
      <w:r w:rsidRPr="0008717E">
        <w:rPr>
          <w:rFonts w:ascii="Times New Roman" w:hAnsi="Times New Roman" w:cs="Times New Roman"/>
          <w:sz w:val="24"/>
          <w:szCs w:val="24"/>
        </w:rPr>
        <w:t>powiadomienia drugiej strony w formie listu poleconego lub e-maila – którego otrzymanie potwierdziła druga strona, ewentualnie bezpośrednio do rąk uprawnionych osób. Brak powiadomienia o zmianie adresu skutkuje skutecznym doręczeniem korespondencji pod ostatnio wskazany adres.</w:t>
      </w:r>
    </w:p>
    <w:p w14:paraId="00EE2BF5" w14:textId="77777777" w:rsidR="0008717E" w:rsidRPr="005B52EF" w:rsidRDefault="0008717E" w:rsidP="0008717E">
      <w:pPr>
        <w:widowControl/>
        <w:adjustRightInd w:val="0"/>
        <w:spacing w:line="276" w:lineRule="auto"/>
        <w:ind w:left="426"/>
        <w:contextualSpacing/>
        <w:jc w:val="both"/>
        <w:rPr>
          <w:rFonts w:eastAsia="Calibri"/>
          <w:sz w:val="24"/>
          <w:szCs w:val="24"/>
        </w:rPr>
      </w:pPr>
    </w:p>
    <w:p w14:paraId="79AF483E" w14:textId="1045BDC6" w:rsidR="00DA3E45" w:rsidRPr="0075092F" w:rsidRDefault="0008717E" w:rsidP="0008717E">
      <w:pPr>
        <w:widowControl/>
        <w:adjustRightInd w:val="0"/>
        <w:spacing w:line="276" w:lineRule="auto"/>
        <w:contextualSpacing/>
        <w:jc w:val="both"/>
        <w:rPr>
          <w:rFonts w:eastAsia="Calibri"/>
          <w:sz w:val="24"/>
          <w:szCs w:val="24"/>
        </w:rPr>
      </w:pPr>
      <w:r>
        <w:rPr>
          <w:rFonts w:eastAsia="Calibri"/>
          <w:sz w:val="24"/>
          <w:szCs w:val="24"/>
        </w:rPr>
        <w:t>4.</w:t>
      </w:r>
      <w:r w:rsidR="00DA3E45" w:rsidRPr="0075092F">
        <w:rPr>
          <w:rFonts w:eastAsia="Calibri"/>
          <w:sz w:val="24"/>
          <w:szCs w:val="24"/>
        </w:rPr>
        <w:t xml:space="preserve">Wykonawca zobowiązany jest zapewnić </w:t>
      </w:r>
      <w:r w:rsidR="00DA3E45">
        <w:rPr>
          <w:rFonts w:eastAsia="Calibri"/>
          <w:sz w:val="24"/>
          <w:szCs w:val="24"/>
        </w:rPr>
        <w:t>projektowanie</w:t>
      </w:r>
      <w:r w:rsidR="00DA3E45" w:rsidRPr="0075092F">
        <w:rPr>
          <w:rFonts w:eastAsia="Calibri"/>
          <w:sz w:val="24"/>
          <w:szCs w:val="24"/>
        </w:rPr>
        <w:t xml:space="preserve"> rob</w:t>
      </w:r>
      <w:r w:rsidR="00DA3E45">
        <w:rPr>
          <w:rFonts w:eastAsia="Calibri"/>
          <w:sz w:val="24"/>
          <w:szCs w:val="24"/>
        </w:rPr>
        <w:t>ót</w:t>
      </w:r>
      <w:r w:rsidR="00DA3E45" w:rsidRPr="0075092F">
        <w:rPr>
          <w:rFonts w:eastAsia="Calibri"/>
          <w:sz w:val="24"/>
          <w:szCs w:val="24"/>
        </w:rPr>
        <w:t xml:space="preserve"> objęty</w:t>
      </w:r>
      <w:r w:rsidR="00DA3E45">
        <w:rPr>
          <w:rFonts w:eastAsia="Calibri"/>
          <w:sz w:val="24"/>
          <w:szCs w:val="24"/>
        </w:rPr>
        <w:t>ch</w:t>
      </w:r>
      <w:r w:rsidR="00DA3E45" w:rsidRPr="0075092F">
        <w:rPr>
          <w:rFonts w:eastAsia="Calibri"/>
          <w:sz w:val="24"/>
          <w:szCs w:val="24"/>
        </w:rPr>
        <w:t xml:space="preserve"> umową przez osoby posiadające stosowne kwalifikacje zawodowe i uprawnienia budowlane </w:t>
      </w:r>
      <w:r w:rsidR="00DA3E45" w:rsidRPr="0075092F">
        <w:rPr>
          <w:rFonts w:cs="ArialNarrow"/>
          <w:sz w:val="24"/>
          <w:szCs w:val="24"/>
        </w:rPr>
        <w:t>w specjalności</w:t>
      </w:r>
      <w:r w:rsidR="00DA3E45">
        <w:rPr>
          <w:rFonts w:cs="ArialNarrow"/>
          <w:sz w:val="24"/>
          <w:szCs w:val="24"/>
        </w:rPr>
        <w:t>:</w:t>
      </w:r>
    </w:p>
    <w:p w14:paraId="547362EA" w14:textId="77777777" w:rsidR="00DA3E45" w:rsidRPr="00DA3E45" w:rsidRDefault="00DA3E45" w:rsidP="00DA3E45">
      <w:pPr>
        <w:pStyle w:val="Akapitzlist"/>
        <w:spacing w:line="276" w:lineRule="auto"/>
        <w:ind w:left="0" w:firstLine="426"/>
        <w:rPr>
          <w:b/>
          <w:sz w:val="24"/>
          <w:szCs w:val="24"/>
          <w:u w:val="single"/>
        </w:rPr>
      </w:pPr>
      <w:r w:rsidRPr="00DA3E45">
        <w:rPr>
          <w:b/>
          <w:sz w:val="24"/>
          <w:szCs w:val="24"/>
          <w:u w:val="single"/>
        </w:rPr>
        <w:t xml:space="preserve">w zakresie </w:t>
      </w:r>
      <w:r w:rsidRPr="00DA3E45">
        <w:rPr>
          <w:b/>
          <w:bCs/>
          <w:sz w:val="24"/>
          <w:szCs w:val="24"/>
          <w:u w:val="single"/>
        </w:rPr>
        <w:t>projektowania</w:t>
      </w:r>
      <w:r w:rsidRPr="00DA3E45">
        <w:rPr>
          <w:b/>
          <w:sz w:val="24"/>
          <w:szCs w:val="24"/>
          <w:u w:val="single"/>
        </w:rPr>
        <w:t>:</w:t>
      </w:r>
    </w:p>
    <w:p w14:paraId="531857C1" w14:textId="537B06B2" w:rsidR="00DA3E45" w:rsidRPr="00DA3E45" w:rsidRDefault="00DA3E45" w:rsidP="00DA3E45">
      <w:pPr>
        <w:pStyle w:val="Akapitzlist"/>
        <w:numPr>
          <w:ilvl w:val="0"/>
          <w:numId w:val="72"/>
        </w:numPr>
        <w:adjustRightInd w:val="0"/>
        <w:spacing w:line="276" w:lineRule="auto"/>
        <w:rPr>
          <w:b/>
          <w:bCs/>
          <w:color w:val="000000" w:themeColor="text1"/>
          <w:kern w:val="1"/>
          <w:highlight w:val="yellow"/>
          <w:lang w:val="en-US" w:eastAsia="ar-SA"/>
        </w:rPr>
      </w:pPr>
      <w:r w:rsidRPr="00DA3E45">
        <w:rPr>
          <w:rFonts w:eastAsia="SimSun"/>
          <w:b/>
          <w:bCs/>
          <w:lang w:eastAsia="zh-CN"/>
        </w:rPr>
        <w:t xml:space="preserve"> </w:t>
      </w:r>
      <w:r>
        <w:rPr>
          <w:rFonts w:eastAsia="SimSun"/>
          <w:b/>
          <w:bCs/>
          <w:lang w:eastAsia="zh-CN"/>
        </w:rPr>
        <w:t>w</w:t>
      </w:r>
      <w:r w:rsidRPr="00DA3E45">
        <w:rPr>
          <w:rFonts w:eastAsia="SimSun"/>
          <w:b/>
          <w:bCs/>
          <w:lang w:eastAsia="zh-CN"/>
        </w:rPr>
        <w:t xml:space="preserve"> specjalności </w:t>
      </w:r>
      <w:r w:rsidRPr="00DA3E45">
        <w:rPr>
          <w:rFonts w:eastAsia="SimSun"/>
          <w:b/>
          <w:bCs/>
          <w:color w:val="0070C0"/>
          <w:lang w:eastAsia="zh-CN"/>
        </w:rPr>
        <w:t xml:space="preserve">architektonicznej, </w:t>
      </w:r>
      <w:r w:rsidRPr="00DA3E45">
        <w:rPr>
          <w:rFonts w:eastAsia="SimSun"/>
          <w:b/>
          <w:bCs/>
          <w:lang w:eastAsia="zh-CN"/>
        </w:rPr>
        <w:t xml:space="preserve">posiadającą </w:t>
      </w:r>
      <w:bookmarkStart w:id="1" w:name="_Hlk142080538"/>
      <w:r w:rsidRPr="00DA3E45">
        <w:rPr>
          <w:rFonts w:eastAsia="SimSun"/>
          <w:b/>
          <w:bCs/>
          <w:lang w:eastAsia="zh-CN"/>
        </w:rPr>
        <w:t>uprawnienia</w:t>
      </w:r>
      <w:r w:rsidRPr="00DA3E45">
        <w:rPr>
          <w:rFonts w:eastAsia="SimSun"/>
          <w:b/>
          <w:bCs/>
          <w:color w:val="FF0000"/>
          <w:lang w:eastAsia="zh-CN"/>
        </w:rPr>
        <w:t xml:space="preserve"> </w:t>
      </w:r>
      <w:bookmarkEnd w:id="1"/>
      <w:r w:rsidRPr="00DA3E45">
        <w:rPr>
          <w:rFonts w:eastAsia="SimSun"/>
          <w:b/>
          <w:bCs/>
          <w:lang w:eastAsia="zh-CN"/>
        </w:rPr>
        <w:t xml:space="preserve">do projektowania </w:t>
      </w:r>
      <w:r w:rsidRPr="00DA3E45">
        <w:rPr>
          <w:rFonts w:eastAsia="SimSun"/>
          <w:b/>
          <w:bCs/>
          <w:color w:val="0070C0"/>
          <w:lang w:eastAsia="zh-CN"/>
        </w:rPr>
        <w:t xml:space="preserve">w ww. specjalności </w:t>
      </w:r>
      <w:r w:rsidRPr="00DA3E45">
        <w:rPr>
          <w:rFonts w:eastAsia="SimSun"/>
          <w:b/>
          <w:bCs/>
          <w:lang w:eastAsia="zh-CN"/>
        </w:rPr>
        <w:t>których zakres uprawnia go do projektowania w zakresie umożliwiającym projektowanie robót objętych przedmiotem zamówienia,</w:t>
      </w:r>
    </w:p>
    <w:p w14:paraId="69A69687" w14:textId="49D6EB2A" w:rsidR="00DA3E45" w:rsidRPr="00DA3E45" w:rsidRDefault="00DA3E45" w:rsidP="00DA3E45">
      <w:pPr>
        <w:pStyle w:val="Akapitzlist"/>
        <w:widowControl/>
        <w:numPr>
          <w:ilvl w:val="0"/>
          <w:numId w:val="72"/>
        </w:numPr>
        <w:autoSpaceDE/>
        <w:autoSpaceDN/>
        <w:spacing w:before="20" w:after="40" w:line="252" w:lineRule="auto"/>
        <w:ind w:left="794"/>
        <w:contextualSpacing/>
        <w:rPr>
          <w:sz w:val="24"/>
          <w:szCs w:val="24"/>
        </w:rPr>
      </w:pPr>
      <w:r w:rsidRPr="00DA3E45">
        <w:rPr>
          <w:b/>
          <w:bCs/>
          <w:sz w:val="24"/>
          <w:szCs w:val="24"/>
        </w:rPr>
        <w:t>w specjalności konstrukcyjno-budowlanej</w:t>
      </w:r>
      <w:r w:rsidRPr="00DA3E45">
        <w:rPr>
          <w:sz w:val="24"/>
          <w:szCs w:val="24"/>
        </w:rPr>
        <w:t>, których zakres uprawnia go do projektowania w zakresie umożliwiającym projektowanie robót objętych przedmiotem zamówienia,</w:t>
      </w:r>
    </w:p>
    <w:p w14:paraId="36E9ABFC" w14:textId="77777777" w:rsidR="00DA3E45" w:rsidRPr="005751FD" w:rsidRDefault="00DA3E45" w:rsidP="00DA3E45">
      <w:pPr>
        <w:pStyle w:val="Akapitzlist"/>
        <w:widowControl/>
        <w:numPr>
          <w:ilvl w:val="0"/>
          <w:numId w:val="72"/>
        </w:numPr>
        <w:autoSpaceDE/>
        <w:autoSpaceDN/>
        <w:spacing w:before="20" w:after="40" w:line="252" w:lineRule="auto"/>
        <w:ind w:left="794"/>
        <w:contextualSpacing/>
        <w:rPr>
          <w:sz w:val="24"/>
          <w:szCs w:val="24"/>
        </w:rPr>
      </w:pPr>
      <w:r>
        <w:rPr>
          <w:b/>
          <w:bCs/>
          <w:sz w:val="24"/>
          <w:szCs w:val="24"/>
        </w:rPr>
        <w:t xml:space="preserve">w </w:t>
      </w:r>
      <w:r w:rsidRPr="005751FD">
        <w:rPr>
          <w:b/>
          <w:bCs/>
          <w:sz w:val="24"/>
          <w:szCs w:val="24"/>
        </w:rPr>
        <w:t>specjalności instalacyjnej w zakresie instalacji i urządzeń wentylacyjnych, wodociągowych i kanalizacyjnych</w:t>
      </w:r>
      <w:r w:rsidRPr="005751FD">
        <w:rPr>
          <w:sz w:val="24"/>
          <w:szCs w:val="24"/>
        </w:rPr>
        <w:t>, których zakres uprawnia go do projektowania w zakresie umożliwiającym projektowanie robót objętych przedmiotem zamówienia,</w:t>
      </w:r>
    </w:p>
    <w:p w14:paraId="3D77AE73" w14:textId="77777777" w:rsidR="00DA3E45" w:rsidRPr="00F64F77" w:rsidRDefault="00DA3E45" w:rsidP="00DA3E45">
      <w:pPr>
        <w:pStyle w:val="Akapitzlist"/>
        <w:widowControl/>
        <w:numPr>
          <w:ilvl w:val="0"/>
          <w:numId w:val="72"/>
        </w:numPr>
        <w:autoSpaceDE/>
        <w:autoSpaceDN/>
        <w:spacing w:before="20" w:after="40" w:line="252" w:lineRule="auto"/>
        <w:ind w:left="794"/>
        <w:contextualSpacing/>
        <w:rPr>
          <w:sz w:val="24"/>
          <w:szCs w:val="24"/>
        </w:rPr>
      </w:pPr>
      <w:r w:rsidRPr="005751FD">
        <w:rPr>
          <w:b/>
          <w:bCs/>
          <w:sz w:val="24"/>
          <w:szCs w:val="24"/>
        </w:rPr>
        <w:lastRenderedPageBreak/>
        <w:t xml:space="preserve">w specjalności instalacyjnej w zakresie instalacji i urządzeń elektrycznych, </w:t>
      </w:r>
      <w:r w:rsidRPr="005751FD">
        <w:rPr>
          <w:sz w:val="24"/>
          <w:szCs w:val="24"/>
        </w:rPr>
        <w:t>których zakres uprawnia go do projektowania w zakresie umożliwiającym projektowanie  robót objętych przedmiotem zamówienia,</w:t>
      </w:r>
    </w:p>
    <w:p w14:paraId="5FB2A501" w14:textId="77777777" w:rsidR="00193E6F" w:rsidRDefault="00193E6F" w:rsidP="00193E6F">
      <w:pPr>
        <w:spacing w:line="360" w:lineRule="auto"/>
        <w:ind w:left="360"/>
        <w:jc w:val="both"/>
        <w:rPr>
          <w:sz w:val="24"/>
          <w:szCs w:val="24"/>
        </w:rPr>
      </w:pPr>
    </w:p>
    <w:p w14:paraId="478B740F" w14:textId="037FFA51" w:rsidR="00DA3E45" w:rsidRPr="005751FD" w:rsidRDefault="00DA3E45" w:rsidP="00193E6F">
      <w:pPr>
        <w:spacing w:line="360" w:lineRule="auto"/>
        <w:ind w:left="360"/>
        <w:jc w:val="both"/>
        <w:rPr>
          <w:rFonts w:cs="ArialNarrow"/>
          <w:sz w:val="24"/>
          <w:szCs w:val="24"/>
        </w:rPr>
      </w:pPr>
      <w:r w:rsidRPr="005751FD">
        <w:rPr>
          <w:sz w:val="24"/>
          <w:szCs w:val="24"/>
        </w:rPr>
        <w:t>Wykonawca, w celu wykazania spełniania w/w warunku, może wskazać osoby będące obywatelem państwa członkowskiego 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(tj.: Dz. U. z 2021 r., poz. 1646) oraz ustawą z dnia 15 grudnia 2000 r. o samorządach zawodowych architektów oraz inżynierów budownictwa (tj.: Dz. U. z 2019 r. poz. 1117).</w:t>
      </w:r>
    </w:p>
    <w:p w14:paraId="4BF0412F" w14:textId="68E6F0C1" w:rsidR="00DA3E45" w:rsidRPr="005751FD" w:rsidRDefault="00D57E55" w:rsidP="00D57E55">
      <w:pPr>
        <w:widowControl/>
        <w:adjustRightInd w:val="0"/>
        <w:spacing w:line="276" w:lineRule="auto"/>
        <w:contextualSpacing/>
        <w:jc w:val="both"/>
      </w:pPr>
      <w:r>
        <w:rPr>
          <w:sz w:val="24"/>
          <w:szCs w:val="24"/>
        </w:rPr>
        <w:t>5.</w:t>
      </w:r>
      <w:r w:rsidR="00DA3E45" w:rsidRPr="005751FD">
        <w:rPr>
          <w:sz w:val="24"/>
          <w:szCs w:val="24"/>
        </w:rPr>
        <w:t>Wykonawca ustanawia:</w:t>
      </w:r>
    </w:p>
    <w:p w14:paraId="5B018AD4" w14:textId="77777777" w:rsidR="00DA3E45" w:rsidRPr="005751FD" w:rsidRDefault="00DA3E45" w:rsidP="00DA3E45">
      <w:pPr>
        <w:widowControl/>
        <w:numPr>
          <w:ilvl w:val="3"/>
          <w:numId w:val="70"/>
        </w:numPr>
        <w:adjustRightInd w:val="0"/>
        <w:spacing w:line="276" w:lineRule="auto"/>
        <w:ind w:hanging="294"/>
        <w:contextualSpacing/>
        <w:jc w:val="both"/>
        <w:rPr>
          <w:sz w:val="24"/>
          <w:szCs w:val="24"/>
        </w:rPr>
      </w:pPr>
      <w:r w:rsidRPr="005751FD">
        <w:rPr>
          <w:sz w:val="24"/>
          <w:szCs w:val="24"/>
        </w:rPr>
        <w:t>W zakresie projektowania:</w:t>
      </w:r>
    </w:p>
    <w:p w14:paraId="32B2A484" w14:textId="624D8935" w:rsidR="00DA3E45" w:rsidRDefault="00DA3E45" w:rsidP="00DA3E45">
      <w:pPr>
        <w:widowControl/>
        <w:numPr>
          <w:ilvl w:val="2"/>
          <w:numId w:val="68"/>
        </w:numPr>
        <w:adjustRightInd w:val="0"/>
        <w:spacing w:line="276" w:lineRule="auto"/>
        <w:ind w:left="993" w:hanging="284"/>
        <w:contextualSpacing/>
        <w:jc w:val="both"/>
        <w:rPr>
          <w:sz w:val="24"/>
          <w:szCs w:val="24"/>
        </w:rPr>
      </w:pPr>
      <w:r>
        <w:rPr>
          <w:sz w:val="24"/>
          <w:szCs w:val="24"/>
        </w:rPr>
        <w:t>Główny projektant w branży architektonicznej w osobie:………………………….;</w:t>
      </w:r>
    </w:p>
    <w:p w14:paraId="73B73792" w14:textId="4B946895" w:rsidR="00DA3E45" w:rsidRPr="00DA3E45" w:rsidRDefault="00DA3E45" w:rsidP="00DA3E45">
      <w:pPr>
        <w:widowControl/>
        <w:adjustRightInd w:val="0"/>
        <w:spacing w:line="276" w:lineRule="auto"/>
        <w:ind w:left="993"/>
        <w:contextualSpacing/>
        <w:jc w:val="both"/>
        <w:rPr>
          <w:sz w:val="24"/>
          <w:szCs w:val="24"/>
        </w:rPr>
      </w:pPr>
      <w:r w:rsidRPr="005751FD">
        <w:rPr>
          <w:rFonts w:cs="ArialNarrow"/>
          <w:sz w:val="24"/>
          <w:szCs w:val="24"/>
        </w:rPr>
        <w:t xml:space="preserve">nr tel.:…………………….. ; </w:t>
      </w:r>
      <w:proofErr w:type="spellStart"/>
      <w:r w:rsidRPr="005751FD">
        <w:rPr>
          <w:rFonts w:cs="ArialNarrow"/>
          <w:sz w:val="24"/>
          <w:szCs w:val="24"/>
        </w:rPr>
        <w:t>upr</w:t>
      </w:r>
      <w:proofErr w:type="spellEnd"/>
      <w:r w:rsidRPr="005751FD">
        <w:rPr>
          <w:rFonts w:cs="ArialNarrow"/>
          <w:sz w:val="24"/>
          <w:szCs w:val="24"/>
        </w:rPr>
        <w:t>. bud. nr: ……………………………. ;</w:t>
      </w:r>
    </w:p>
    <w:p w14:paraId="6537D04A" w14:textId="31BCCA88" w:rsidR="00DA3E45" w:rsidRPr="005751FD" w:rsidRDefault="00DA3E45" w:rsidP="00DA3E45">
      <w:pPr>
        <w:widowControl/>
        <w:numPr>
          <w:ilvl w:val="2"/>
          <w:numId w:val="68"/>
        </w:numPr>
        <w:adjustRightInd w:val="0"/>
        <w:spacing w:line="276" w:lineRule="auto"/>
        <w:ind w:left="993" w:hanging="284"/>
        <w:contextualSpacing/>
        <w:jc w:val="both"/>
        <w:rPr>
          <w:sz w:val="24"/>
          <w:szCs w:val="24"/>
        </w:rPr>
      </w:pPr>
      <w:r w:rsidRPr="005751FD">
        <w:rPr>
          <w:rFonts w:cs="ArialNarrow"/>
          <w:sz w:val="24"/>
          <w:szCs w:val="24"/>
        </w:rPr>
        <w:t xml:space="preserve">projektanta w branży </w:t>
      </w:r>
      <w:r w:rsidRPr="005751FD">
        <w:rPr>
          <w:bCs/>
          <w:sz w:val="24"/>
          <w:szCs w:val="24"/>
        </w:rPr>
        <w:t>konstrukcyjno-budowlanej</w:t>
      </w:r>
      <w:r w:rsidRPr="005751FD">
        <w:rPr>
          <w:b/>
          <w:bCs/>
          <w:sz w:val="24"/>
          <w:szCs w:val="24"/>
        </w:rPr>
        <w:t xml:space="preserve"> </w:t>
      </w:r>
      <w:r w:rsidRPr="005751FD">
        <w:rPr>
          <w:rFonts w:cs="ArialNarrow"/>
          <w:sz w:val="24"/>
          <w:szCs w:val="24"/>
        </w:rPr>
        <w:t xml:space="preserve">w osobie: ………………….; </w:t>
      </w:r>
      <w:r w:rsidRPr="005751FD">
        <w:rPr>
          <w:rFonts w:cs="ArialNarrow"/>
          <w:sz w:val="24"/>
          <w:szCs w:val="24"/>
        </w:rPr>
        <w:br/>
        <w:t xml:space="preserve">nr tel.:…………………….. ; </w:t>
      </w:r>
      <w:proofErr w:type="spellStart"/>
      <w:r w:rsidRPr="005751FD">
        <w:rPr>
          <w:rFonts w:cs="ArialNarrow"/>
          <w:sz w:val="24"/>
          <w:szCs w:val="24"/>
        </w:rPr>
        <w:t>upr</w:t>
      </w:r>
      <w:proofErr w:type="spellEnd"/>
      <w:r w:rsidRPr="005751FD">
        <w:rPr>
          <w:rFonts w:cs="ArialNarrow"/>
          <w:sz w:val="24"/>
          <w:szCs w:val="24"/>
        </w:rPr>
        <w:t>. bud. nr: ……………………………. ;</w:t>
      </w:r>
    </w:p>
    <w:p w14:paraId="293E8897" w14:textId="77777777" w:rsidR="00DA3E45" w:rsidRPr="005751FD" w:rsidRDefault="00DA3E45" w:rsidP="00DA3E45">
      <w:pPr>
        <w:widowControl/>
        <w:numPr>
          <w:ilvl w:val="2"/>
          <w:numId w:val="68"/>
        </w:numPr>
        <w:adjustRightInd w:val="0"/>
        <w:spacing w:line="276" w:lineRule="auto"/>
        <w:ind w:left="993" w:hanging="284"/>
        <w:contextualSpacing/>
        <w:jc w:val="both"/>
        <w:rPr>
          <w:sz w:val="24"/>
          <w:szCs w:val="24"/>
        </w:rPr>
      </w:pPr>
      <w:r w:rsidRPr="005751FD">
        <w:rPr>
          <w:rFonts w:cs="ArialNarrow"/>
          <w:sz w:val="24"/>
          <w:szCs w:val="24"/>
        </w:rPr>
        <w:t xml:space="preserve">projektanta w branży </w:t>
      </w:r>
      <w:r w:rsidRPr="005751FD">
        <w:rPr>
          <w:bCs/>
          <w:sz w:val="24"/>
          <w:szCs w:val="24"/>
        </w:rPr>
        <w:t>sanitarnej</w:t>
      </w:r>
      <w:r w:rsidRPr="005751FD">
        <w:rPr>
          <w:b/>
          <w:bCs/>
          <w:sz w:val="24"/>
          <w:szCs w:val="24"/>
        </w:rPr>
        <w:t xml:space="preserve"> </w:t>
      </w:r>
      <w:r w:rsidRPr="005751FD">
        <w:rPr>
          <w:rFonts w:cs="ArialNarrow"/>
          <w:sz w:val="24"/>
          <w:szCs w:val="24"/>
        </w:rPr>
        <w:t xml:space="preserve">w osobie: ………………….; </w:t>
      </w:r>
      <w:r w:rsidRPr="005751FD">
        <w:rPr>
          <w:rFonts w:cs="ArialNarrow"/>
          <w:sz w:val="24"/>
          <w:szCs w:val="24"/>
        </w:rPr>
        <w:br/>
        <w:t xml:space="preserve">nr tel.:…………………….. ; </w:t>
      </w:r>
      <w:proofErr w:type="spellStart"/>
      <w:r w:rsidRPr="005751FD">
        <w:rPr>
          <w:rFonts w:cs="ArialNarrow"/>
          <w:sz w:val="24"/>
          <w:szCs w:val="24"/>
        </w:rPr>
        <w:t>upr</w:t>
      </w:r>
      <w:proofErr w:type="spellEnd"/>
      <w:r w:rsidRPr="005751FD">
        <w:rPr>
          <w:rFonts w:cs="ArialNarrow"/>
          <w:sz w:val="24"/>
          <w:szCs w:val="24"/>
        </w:rPr>
        <w:t>. bud. nr: ……………………………. ;</w:t>
      </w:r>
    </w:p>
    <w:p w14:paraId="5F0ADD4C" w14:textId="77777777" w:rsidR="00DA3E45" w:rsidRPr="005751FD" w:rsidRDefault="00DA3E45" w:rsidP="00DA3E45">
      <w:pPr>
        <w:widowControl/>
        <w:numPr>
          <w:ilvl w:val="2"/>
          <w:numId w:val="68"/>
        </w:numPr>
        <w:adjustRightInd w:val="0"/>
        <w:spacing w:line="276" w:lineRule="auto"/>
        <w:ind w:left="993" w:hanging="284"/>
        <w:contextualSpacing/>
        <w:jc w:val="both"/>
        <w:rPr>
          <w:sz w:val="24"/>
          <w:szCs w:val="24"/>
        </w:rPr>
      </w:pPr>
      <w:r w:rsidRPr="005751FD">
        <w:rPr>
          <w:rFonts w:cs="ArialNarrow"/>
          <w:sz w:val="24"/>
          <w:szCs w:val="24"/>
        </w:rPr>
        <w:t xml:space="preserve">projektanta w branży </w:t>
      </w:r>
      <w:r w:rsidRPr="005751FD">
        <w:rPr>
          <w:bCs/>
          <w:sz w:val="24"/>
          <w:szCs w:val="24"/>
        </w:rPr>
        <w:t>elektrycznej</w:t>
      </w:r>
      <w:r w:rsidRPr="005751FD">
        <w:rPr>
          <w:b/>
          <w:bCs/>
          <w:sz w:val="24"/>
          <w:szCs w:val="24"/>
        </w:rPr>
        <w:t xml:space="preserve"> </w:t>
      </w:r>
      <w:r w:rsidRPr="005751FD">
        <w:rPr>
          <w:rFonts w:cs="ArialNarrow"/>
          <w:sz w:val="24"/>
          <w:szCs w:val="24"/>
        </w:rPr>
        <w:t xml:space="preserve">w osobie: ………………….; </w:t>
      </w:r>
      <w:r w:rsidRPr="005751FD">
        <w:rPr>
          <w:rFonts w:cs="ArialNarrow"/>
          <w:sz w:val="24"/>
          <w:szCs w:val="24"/>
        </w:rPr>
        <w:br/>
        <w:t xml:space="preserve">nr tel.:…………………….. ; </w:t>
      </w:r>
      <w:proofErr w:type="spellStart"/>
      <w:r w:rsidRPr="005751FD">
        <w:rPr>
          <w:rFonts w:cs="ArialNarrow"/>
          <w:sz w:val="24"/>
          <w:szCs w:val="24"/>
        </w:rPr>
        <w:t>upr</w:t>
      </w:r>
      <w:proofErr w:type="spellEnd"/>
      <w:r w:rsidRPr="005751FD">
        <w:rPr>
          <w:rFonts w:cs="ArialNarrow"/>
          <w:sz w:val="24"/>
          <w:szCs w:val="24"/>
        </w:rPr>
        <w:t>. bud. nr: ……………………………. ;</w:t>
      </w:r>
    </w:p>
    <w:p w14:paraId="4323BA9B" w14:textId="1F2BBD9C" w:rsidR="00DA3E45" w:rsidRPr="005B52EF" w:rsidRDefault="00D57E55" w:rsidP="00D57E55">
      <w:pPr>
        <w:widowControl/>
        <w:adjustRightInd w:val="0"/>
        <w:spacing w:line="276" w:lineRule="auto"/>
        <w:contextualSpacing/>
        <w:jc w:val="both"/>
        <w:rPr>
          <w:rFonts w:eastAsia="Calibri"/>
          <w:sz w:val="24"/>
          <w:szCs w:val="24"/>
        </w:rPr>
      </w:pPr>
      <w:r>
        <w:rPr>
          <w:sz w:val="24"/>
          <w:szCs w:val="24"/>
        </w:rPr>
        <w:t>6.</w:t>
      </w:r>
      <w:r w:rsidR="00DA3E45">
        <w:rPr>
          <w:sz w:val="24"/>
          <w:szCs w:val="24"/>
        </w:rPr>
        <w:t>Wykonawca powinien</w:t>
      </w:r>
      <w:r w:rsidR="00DA3E45" w:rsidRPr="005B52EF">
        <w:rPr>
          <w:sz w:val="24"/>
          <w:szCs w:val="24"/>
        </w:rPr>
        <w:t xml:space="preserve"> skierować do realizacji zamówienia personel wskazany w wykazie osób złożonym w postępowaniu. Zmiana którejkolwiek z </w:t>
      </w:r>
      <w:r w:rsidR="00DA3E45" w:rsidRPr="005B52EF">
        <w:rPr>
          <w:rFonts w:eastAsia="Calibri"/>
          <w:sz w:val="24"/>
          <w:szCs w:val="24"/>
        </w:rPr>
        <w:t xml:space="preserve">osób wskazanych w ust. </w:t>
      </w:r>
      <w:r w:rsidR="00DA3E45">
        <w:rPr>
          <w:rFonts w:eastAsia="Calibri"/>
          <w:sz w:val="24"/>
          <w:szCs w:val="24"/>
        </w:rPr>
        <w:t>4</w:t>
      </w:r>
      <w:r w:rsidR="00DA3E45" w:rsidRPr="005B52EF">
        <w:rPr>
          <w:sz w:val="24"/>
          <w:szCs w:val="24"/>
        </w:rPr>
        <w:t>, w trakcie realizacji umowy, musi być uzasadniona przez Wykonawcę na piśmie i zaakceptowana przez Zamawiającego.</w:t>
      </w:r>
    </w:p>
    <w:p w14:paraId="4CBAA061" w14:textId="198A6688" w:rsidR="00DA3E45" w:rsidRPr="005B52EF" w:rsidRDefault="00D57E55" w:rsidP="00D57E55">
      <w:pPr>
        <w:widowControl/>
        <w:adjustRightInd w:val="0"/>
        <w:spacing w:line="276" w:lineRule="auto"/>
        <w:contextualSpacing/>
        <w:jc w:val="both"/>
        <w:rPr>
          <w:rFonts w:eastAsia="Calibri"/>
          <w:sz w:val="24"/>
          <w:szCs w:val="24"/>
        </w:rPr>
      </w:pPr>
      <w:r>
        <w:rPr>
          <w:sz w:val="24"/>
          <w:szCs w:val="24"/>
        </w:rPr>
        <w:t>7.</w:t>
      </w:r>
      <w:r w:rsidR="00DA3E45" w:rsidRPr="005B52EF">
        <w:rPr>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00DA3E45" w:rsidRPr="005B52EF">
        <w:rPr>
          <w:rFonts w:cs="Arial"/>
          <w:sz w:val="24"/>
          <w:szCs w:val="24"/>
        </w:rPr>
        <w:t xml:space="preserve">w terminie 14 dni od daty powzięcia przez Wykonawcę wiadomości o zaistnieniu powyższych zdarzeń. </w:t>
      </w:r>
    </w:p>
    <w:p w14:paraId="2EA77B70" w14:textId="346806AC" w:rsidR="00DA3E45" w:rsidRPr="005B52EF" w:rsidRDefault="00D57E55" w:rsidP="00D57E55">
      <w:pPr>
        <w:widowControl/>
        <w:adjustRightInd w:val="0"/>
        <w:spacing w:line="276" w:lineRule="auto"/>
        <w:contextualSpacing/>
        <w:jc w:val="both"/>
        <w:rPr>
          <w:rFonts w:eastAsia="Calibri"/>
          <w:sz w:val="24"/>
          <w:szCs w:val="24"/>
        </w:rPr>
      </w:pPr>
      <w:r>
        <w:rPr>
          <w:sz w:val="24"/>
          <w:szCs w:val="24"/>
        </w:rPr>
        <w:t>8.</w:t>
      </w:r>
      <w:r w:rsidR="00DA3E45" w:rsidRPr="005B52EF">
        <w:rPr>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6A373520" w14:textId="1C9DBEA0" w:rsidR="00DA3E45" w:rsidRPr="005B52EF" w:rsidRDefault="00D57E55" w:rsidP="00D57E55">
      <w:pPr>
        <w:widowControl/>
        <w:adjustRightInd w:val="0"/>
        <w:spacing w:line="276" w:lineRule="auto"/>
        <w:contextualSpacing/>
        <w:jc w:val="both"/>
        <w:rPr>
          <w:rFonts w:eastAsia="Calibri"/>
          <w:sz w:val="24"/>
          <w:szCs w:val="24"/>
        </w:rPr>
      </w:pPr>
      <w:r>
        <w:rPr>
          <w:sz w:val="24"/>
          <w:szCs w:val="24"/>
        </w:rPr>
        <w:lastRenderedPageBreak/>
        <w:t>9.</w:t>
      </w:r>
      <w:r w:rsidR="00DA3E45" w:rsidRPr="005B52EF">
        <w:rPr>
          <w:sz w:val="24"/>
          <w:szCs w:val="24"/>
        </w:rPr>
        <w:t xml:space="preserve">Zamawiający lub osoba upoważniona przez Zamawiającego może wystąpić </w:t>
      </w:r>
      <w:r w:rsidR="00DA3E45" w:rsidRPr="005B52EF">
        <w:rPr>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00DA3E45" w:rsidRPr="005B52EF">
        <w:rPr>
          <w:rFonts w:cs="Arial"/>
          <w:sz w:val="24"/>
          <w:szCs w:val="24"/>
        </w:rPr>
        <w:t xml:space="preserve"> od daty doręczenia wniosku</w:t>
      </w:r>
      <w:r w:rsidR="00DA3E45" w:rsidRPr="005B52EF">
        <w:rPr>
          <w:sz w:val="24"/>
          <w:szCs w:val="24"/>
        </w:rPr>
        <w:t xml:space="preserve"> inną osobą spełniająca wymagania zawarte w SWZ i niniejszej umowie.</w:t>
      </w:r>
    </w:p>
    <w:p w14:paraId="46EE764F" w14:textId="0977C2C4" w:rsidR="00DA3E45" w:rsidRPr="005B52EF" w:rsidRDefault="00D57E55" w:rsidP="00D57E55">
      <w:pPr>
        <w:widowControl/>
        <w:adjustRightInd w:val="0"/>
        <w:spacing w:line="276" w:lineRule="auto"/>
        <w:contextualSpacing/>
        <w:jc w:val="both"/>
        <w:rPr>
          <w:rFonts w:eastAsia="Calibri"/>
          <w:sz w:val="24"/>
          <w:szCs w:val="24"/>
        </w:rPr>
      </w:pPr>
      <w:r>
        <w:rPr>
          <w:sz w:val="24"/>
          <w:szCs w:val="24"/>
        </w:rPr>
        <w:t>10.</w:t>
      </w:r>
      <w:r w:rsidR="00DA3E45" w:rsidRPr="005B52EF">
        <w:rPr>
          <w:sz w:val="24"/>
          <w:szCs w:val="24"/>
        </w:rPr>
        <w:t xml:space="preserve">We wszystkich sprawach związanych z wykonywaniem niniejszej umowy, </w:t>
      </w:r>
      <w:r w:rsidR="00DA3E45">
        <w:rPr>
          <w:sz w:val="24"/>
          <w:szCs w:val="24"/>
        </w:rPr>
        <w:br/>
      </w:r>
      <w:r w:rsidR="00DA3E45" w:rsidRPr="005B52EF">
        <w:rPr>
          <w:sz w:val="24"/>
          <w:szCs w:val="24"/>
        </w:rPr>
        <w:t>z wyjątkiem czynności wymagającej zachowania lub przekazania dokumentów w formie pisemnej strony ustalają, że formą kontaktu pomiędzy Zamawiającym, Wykonawcą, będzie kontakt elektroniczny (z wykorzystaniem poczty elektronicznej). Kontakt telefoniczny możliwy jest jedynie w wypadkach niecierpiących zwłoki, jednak wymaga niezwłocznego potwierdzenia w formie elektronicznej.</w:t>
      </w:r>
    </w:p>
    <w:p w14:paraId="6066D570" w14:textId="77777777" w:rsidR="00DA3E45" w:rsidRDefault="00DA3E45" w:rsidP="00DA3E45">
      <w:pPr>
        <w:spacing w:line="360" w:lineRule="auto"/>
        <w:rPr>
          <w:rFonts w:ascii="Times New Roman" w:hAnsi="Times New Roman" w:cs="Times New Roman"/>
          <w:b/>
          <w:spacing w:val="-7"/>
          <w:sz w:val="24"/>
          <w:szCs w:val="24"/>
        </w:rPr>
      </w:pPr>
    </w:p>
    <w:p w14:paraId="657E5AB7" w14:textId="77777777" w:rsidR="00DA3E45" w:rsidRPr="005063AB" w:rsidRDefault="00DA3E45" w:rsidP="005063AB">
      <w:pPr>
        <w:spacing w:line="360" w:lineRule="auto"/>
        <w:ind w:left="58"/>
        <w:jc w:val="center"/>
        <w:rPr>
          <w:rFonts w:ascii="Times New Roman" w:hAnsi="Times New Roman" w:cs="Times New Roman"/>
          <w:b/>
          <w:sz w:val="24"/>
          <w:szCs w:val="24"/>
        </w:rPr>
      </w:pPr>
    </w:p>
    <w:p w14:paraId="165CF355" w14:textId="4E0C7003"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D57E55">
        <w:rPr>
          <w:rFonts w:ascii="Times New Roman" w:hAnsi="Times New Roman" w:cs="Times New Roman"/>
          <w:b/>
          <w:spacing w:val="-7"/>
          <w:sz w:val="24"/>
          <w:szCs w:val="24"/>
        </w:rPr>
        <w:t>6</w:t>
      </w:r>
    </w:p>
    <w:p w14:paraId="06EFBA5B" w14:textId="77777777" w:rsidR="00974E78" w:rsidRPr="005063AB" w:rsidRDefault="00F2139E" w:rsidP="005063AB">
      <w:pPr>
        <w:spacing w:before="43" w:after="120" w:line="360" w:lineRule="auto"/>
        <w:ind w:left="59"/>
        <w:jc w:val="center"/>
        <w:rPr>
          <w:rFonts w:ascii="Times New Roman" w:hAnsi="Times New Roman" w:cs="Times New Roman"/>
          <w:b/>
          <w:sz w:val="24"/>
          <w:szCs w:val="24"/>
        </w:rPr>
      </w:pPr>
      <w:r w:rsidRPr="005063AB">
        <w:rPr>
          <w:rFonts w:ascii="Times New Roman" w:hAnsi="Times New Roman" w:cs="Times New Roman"/>
          <w:b/>
          <w:sz w:val="24"/>
          <w:szCs w:val="24"/>
        </w:rPr>
        <w:t>Kary</w:t>
      </w:r>
      <w:r w:rsidRPr="005063AB">
        <w:rPr>
          <w:rFonts w:ascii="Times New Roman" w:hAnsi="Times New Roman" w:cs="Times New Roman"/>
          <w:b/>
          <w:spacing w:val="-2"/>
          <w:sz w:val="24"/>
          <w:szCs w:val="24"/>
        </w:rPr>
        <w:t xml:space="preserve"> umowne</w:t>
      </w:r>
    </w:p>
    <w:p w14:paraId="35CCEA8F" w14:textId="7E55E1D2" w:rsidR="00681AEE" w:rsidRPr="005063AB" w:rsidRDefault="00681AEE" w:rsidP="005063AB">
      <w:pPr>
        <w:pStyle w:val="Akapitzlist"/>
        <w:numPr>
          <w:ilvl w:val="2"/>
          <w:numId w:val="27"/>
        </w:numPr>
        <w:tabs>
          <w:tab w:val="left" w:pos="1843"/>
        </w:tabs>
        <w:adjustRightInd w:val="0"/>
        <w:spacing w:line="360" w:lineRule="auto"/>
        <w:ind w:left="426" w:hanging="426"/>
        <w:contextualSpacing/>
        <w:rPr>
          <w:rFonts w:ascii="Times New Roman" w:hAnsi="Times New Roman" w:cs="Times New Roman"/>
          <w:strike/>
          <w:sz w:val="24"/>
          <w:szCs w:val="24"/>
        </w:rPr>
      </w:pPr>
      <w:r w:rsidRPr="005063AB">
        <w:rPr>
          <w:rFonts w:ascii="Times New Roman" w:hAnsi="Times New Roman" w:cs="Times New Roman"/>
          <w:sz w:val="24"/>
          <w:szCs w:val="24"/>
        </w:rPr>
        <w:t xml:space="preserve">Strony </w:t>
      </w:r>
      <w:r w:rsidR="00AD69A7" w:rsidRPr="005063AB">
        <w:rPr>
          <w:rFonts w:ascii="Times New Roman" w:hAnsi="Times New Roman" w:cs="Times New Roman"/>
          <w:sz w:val="24"/>
          <w:szCs w:val="24"/>
        </w:rPr>
        <w:t>zastrzegają naliczanie kar umownych w następujących wypadkach i wysokościach</w:t>
      </w:r>
      <w:r w:rsidR="004B4C11" w:rsidRPr="005063AB">
        <w:rPr>
          <w:rFonts w:ascii="Times New Roman" w:hAnsi="Times New Roman" w:cs="Times New Roman"/>
          <w:sz w:val="24"/>
          <w:szCs w:val="24"/>
        </w:rPr>
        <w:t>:</w:t>
      </w:r>
    </w:p>
    <w:p w14:paraId="114F3DF4" w14:textId="77777777" w:rsidR="00681AEE" w:rsidRPr="005063AB" w:rsidRDefault="00681AEE" w:rsidP="005063AB">
      <w:pPr>
        <w:pStyle w:val="Akapitzlist"/>
        <w:numPr>
          <w:ilvl w:val="1"/>
          <w:numId w:val="26"/>
        </w:numPr>
        <w:adjustRightInd w:val="0"/>
        <w:spacing w:line="360" w:lineRule="auto"/>
        <w:contextualSpacing/>
        <w:jc w:val="left"/>
        <w:rPr>
          <w:rFonts w:ascii="Times New Roman" w:hAnsi="Times New Roman" w:cs="Times New Roman"/>
          <w:sz w:val="24"/>
          <w:szCs w:val="24"/>
        </w:rPr>
      </w:pPr>
      <w:r w:rsidRPr="005063AB">
        <w:rPr>
          <w:rFonts w:ascii="Times New Roman" w:hAnsi="Times New Roman" w:cs="Times New Roman"/>
          <w:sz w:val="24"/>
          <w:szCs w:val="24"/>
        </w:rPr>
        <w:t>Wykonawca płaci Zamawiającemu kary umowne:</w:t>
      </w:r>
    </w:p>
    <w:p w14:paraId="2808707D" w14:textId="1EFCB767" w:rsidR="00681AEE" w:rsidRPr="005063AB" w:rsidRDefault="00681AEE" w:rsidP="005063AB">
      <w:pPr>
        <w:pStyle w:val="Akapitzlist"/>
        <w:numPr>
          <w:ilvl w:val="2"/>
          <w:numId w:val="26"/>
        </w:numPr>
        <w:adjustRightInd w:val="0"/>
        <w:spacing w:line="360" w:lineRule="auto"/>
        <w:ind w:left="993" w:hanging="284"/>
        <w:contextualSpacing/>
        <w:rPr>
          <w:rFonts w:ascii="Times New Roman" w:hAnsi="Times New Roman" w:cs="Times New Roman"/>
          <w:strike/>
          <w:sz w:val="24"/>
          <w:szCs w:val="24"/>
        </w:rPr>
      </w:pPr>
      <w:r w:rsidRPr="005063AB">
        <w:rPr>
          <w:rFonts w:ascii="Times New Roman" w:hAnsi="Times New Roman" w:cs="Times New Roman"/>
          <w:sz w:val="24"/>
          <w:szCs w:val="24"/>
        </w:rPr>
        <w:t xml:space="preserve">za </w:t>
      </w:r>
      <w:r w:rsidR="00AD69A7" w:rsidRPr="005063AB">
        <w:rPr>
          <w:rFonts w:ascii="Times New Roman" w:hAnsi="Times New Roman" w:cs="Times New Roman"/>
          <w:sz w:val="24"/>
          <w:szCs w:val="24"/>
        </w:rPr>
        <w:t>zwłokę</w:t>
      </w:r>
      <w:r w:rsidRPr="005063AB">
        <w:rPr>
          <w:rFonts w:ascii="Times New Roman" w:hAnsi="Times New Roman" w:cs="Times New Roman"/>
          <w:sz w:val="24"/>
          <w:szCs w:val="24"/>
        </w:rPr>
        <w:t xml:space="preserve"> w wykonaniu zamówienia</w:t>
      </w:r>
      <w:r w:rsidR="007073CB" w:rsidRPr="005063AB">
        <w:rPr>
          <w:rFonts w:ascii="Times New Roman" w:hAnsi="Times New Roman" w:cs="Times New Roman"/>
          <w:sz w:val="24"/>
          <w:szCs w:val="24"/>
        </w:rPr>
        <w:t xml:space="preserve"> </w:t>
      </w:r>
      <w:r w:rsidRPr="005063AB">
        <w:rPr>
          <w:rFonts w:ascii="Times New Roman" w:hAnsi="Times New Roman" w:cs="Times New Roman"/>
          <w:sz w:val="24"/>
          <w:szCs w:val="24"/>
        </w:rPr>
        <w:t xml:space="preserve">w wysokości </w:t>
      </w:r>
      <w:r w:rsidR="007073CB" w:rsidRPr="005063AB">
        <w:rPr>
          <w:rFonts w:ascii="Times New Roman" w:hAnsi="Times New Roman" w:cs="Times New Roman"/>
          <w:sz w:val="24"/>
          <w:szCs w:val="24"/>
        </w:rPr>
        <w:t>100 zł</w:t>
      </w:r>
      <w:r w:rsidRPr="005063AB">
        <w:rPr>
          <w:rFonts w:ascii="Times New Roman" w:hAnsi="Times New Roman" w:cs="Times New Roman"/>
          <w:sz w:val="24"/>
          <w:szCs w:val="24"/>
        </w:rPr>
        <w:t xml:space="preserve"> </w:t>
      </w:r>
      <w:r w:rsidR="007073CB" w:rsidRPr="005063AB">
        <w:rPr>
          <w:rFonts w:ascii="Times New Roman" w:hAnsi="Times New Roman" w:cs="Times New Roman"/>
          <w:sz w:val="24"/>
          <w:szCs w:val="24"/>
        </w:rPr>
        <w:t xml:space="preserve">za każdy </w:t>
      </w:r>
      <w:r w:rsidRPr="005063AB">
        <w:rPr>
          <w:rFonts w:ascii="Times New Roman" w:hAnsi="Times New Roman" w:cs="Times New Roman"/>
          <w:sz w:val="24"/>
          <w:szCs w:val="24"/>
        </w:rPr>
        <w:t xml:space="preserve">dzień </w:t>
      </w:r>
      <w:r w:rsidR="004C43ED" w:rsidRPr="005063AB">
        <w:rPr>
          <w:rFonts w:ascii="Times New Roman" w:hAnsi="Times New Roman" w:cs="Times New Roman"/>
          <w:sz w:val="24"/>
          <w:szCs w:val="24"/>
        </w:rPr>
        <w:t xml:space="preserve">zwłoki </w:t>
      </w:r>
      <w:r w:rsidRPr="005063AB">
        <w:rPr>
          <w:rFonts w:ascii="Times New Roman" w:hAnsi="Times New Roman" w:cs="Times New Roman"/>
          <w:sz w:val="24"/>
          <w:szCs w:val="24"/>
        </w:rPr>
        <w:t xml:space="preserve">w stosunku od </w:t>
      </w:r>
      <w:r w:rsidR="004B4C11" w:rsidRPr="005063AB">
        <w:rPr>
          <w:rFonts w:ascii="Times New Roman" w:hAnsi="Times New Roman" w:cs="Times New Roman"/>
          <w:sz w:val="24"/>
          <w:szCs w:val="24"/>
        </w:rPr>
        <w:t>terminu wskazanego w § 2 ust. 1</w:t>
      </w:r>
      <w:r w:rsidR="004C43ED" w:rsidRPr="005063AB">
        <w:rPr>
          <w:rFonts w:ascii="Times New Roman" w:hAnsi="Times New Roman" w:cs="Times New Roman"/>
          <w:sz w:val="24"/>
          <w:szCs w:val="24"/>
        </w:rPr>
        <w:t xml:space="preserve"> </w:t>
      </w:r>
      <w:bookmarkStart w:id="2" w:name="_Hlk183086238"/>
      <w:r w:rsidR="004C43ED" w:rsidRPr="005063AB">
        <w:rPr>
          <w:rFonts w:ascii="Times New Roman" w:hAnsi="Times New Roman" w:cs="Times New Roman"/>
          <w:sz w:val="24"/>
          <w:szCs w:val="24"/>
        </w:rPr>
        <w:t xml:space="preserve">nie więcej niż </w:t>
      </w:r>
      <w:r w:rsidR="00884071">
        <w:rPr>
          <w:rFonts w:ascii="Times New Roman" w:hAnsi="Times New Roman" w:cs="Times New Roman"/>
          <w:sz w:val="24"/>
          <w:szCs w:val="24"/>
        </w:rPr>
        <w:t>1</w:t>
      </w:r>
      <w:r w:rsidR="004C43ED" w:rsidRPr="005063AB">
        <w:rPr>
          <w:rFonts w:ascii="Times New Roman" w:hAnsi="Times New Roman" w:cs="Times New Roman"/>
          <w:sz w:val="24"/>
          <w:szCs w:val="24"/>
        </w:rPr>
        <w:t>0 % wynagrodzenia umownego brutto wskazanego w §4 ust. 1 ninie</w:t>
      </w:r>
      <w:r w:rsidR="00C82158" w:rsidRPr="005063AB">
        <w:rPr>
          <w:rFonts w:ascii="Times New Roman" w:hAnsi="Times New Roman" w:cs="Times New Roman"/>
          <w:sz w:val="24"/>
          <w:szCs w:val="24"/>
        </w:rPr>
        <w:t>j</w:t>
      </w:r>
      <w:r w:rsidR="004C43ED" w:rsidRPr="005063AB">
        <w:rPr>
          <w:rFonts w:ascii="Times New Roman" w:hAnsi="Times New Roman" w:cs="Times New Roman"/>
          <w:sz w:val="24"/>
          <w:szCs w:val="24"/>
        </w:rPr>
        <w:t xml:space="preserve">szej umowy </w:t>
      </w:r>
    </w:p>
    <w:bookmarkEnd w:id="2"/>
    <w:p w14:paraId="01ECA114" w14:textId="5D176A43" w:rsidR="00C82158" w:rsidRPr="005063AB" w:rsidRDefault="00681AEE" w:rsidP="005063AB">
      <w:pPr>
        <w:pStyle w:val="Akapitzlist"/>
        <w:numPr>
          <w:ilvl w:val="2"/>
          <w:numId w:val="26"/>
        </w:numPr>
        <w:adjustRightInd w:val="0"/>
        <w:spacing w:line="360" w:lineRule="auto"/>
        <w:contextualSpacing/>
        <w:rPr>
          <w:rFonts w:ascii="Times New Roman" w:hAnsi="Times New Roman" w:cs="Times New Roman"/>
          <w:strike/>
          <w:sz w:val="24"/>
          <w:szCs w:val="24"/>
        </w:rPr>
      </w:pPr>
      <w:r w:rsidRPr="005063AB">
        <w:rPr>
          <w:rFonts w:ascii="Times New Roman" w:hAnsi="Times New Roman" w:cs="Times New Roman"/>
          <w:sz w:val="24"/>
          <w:szCs w:val="24"/>
        </w:rPr>
        <w:t xml:space="preserve">za </w:t>
      </w:r>
      <w:r w:rsidR="00AD69A7" w:rsidRPr="005063AB">
        <w:rPr>
          <w:rFonts w:ascii="Times New Roman" w:hAnsi="Times New Roman" w:cs="Times New Roman"/>
          <w:sz w:val="24"/>
          <w:szCs w:val="24"/>
        </w:rPr>
        <w:t xml:space="preserve">zwłokę </w:t>
      </w:r>
      <w:r w:rsidRPr="005063AB">
        <w:rPr>
          <w:rFonts w:ascii="Times New Roman" w:hAnsi="Times New Roman" w:cs="Times New Roman"/>
          <w:sz w:val="24"/>
          <w:szCs w:val="24"/>
        </w:rPr>
        <w:t>w usunięciu usterek</w:t>
      </w:r>
      <w:r w:rsidR="005D68C3">
        <w:rPr>
          <w:rFonts w:ascii="Times New Roman" w:hAnsi="Times New Roman" w:cs="Times New Roman"/>
          <w:sz w:val="24"/>
          <w:szCs w:val="24"/>
        </w:rPr>
        <w:t xml:space="preserve"> i wad</w:t>
      </w:r>
      <w:r w:rsidRPr="005063AB">
        <w:rPr>
          <w:rFonts w:ascii="Times New Roman" w:hAnsi="Times New Roman" w:cs="Times New Roman"/>
          <w:sz w:val="24"/>
          <w:szCs w:val="24"/>
        </w:rPr>
        <w:t xml:space="preserve"> stwierdzonych przy odbiorze zamówienia w wysokości </w:t>
      </w:r>
      <w:r w:rsidR="00884071">
        <w:rPr>
          <w:rFonts w:ascii="Times New Roman" w:hAnsi="Times New Roman" w:cs="Times New Roman"/>
          <w:sz w:val="24"/>
          <w:szCs w:val="24"/>
        </w:rPr>
        <w:t xml:space="preserve"> 100 zł za każdy</w:t>
      </w:r>
      <w:r w:rsidR="003F7572">
        <w:rPr>
          <w:rFonts w:ascii="Times New Roman" w:hAnsi="Times New Roman" w:cs="Times New Roman"/>
          <w:sz w:val="24"/>
          <w:szCs w:val="24"/>
        </w:rPr>
        <w:t xml:space="preserve"> dzień zwłoki</w:t>
      </w:r>
      <w:r w:rsidRPr="005063AB">
        <w:rPr>
          <w:rFonts w:ascii="Times New Roman" w:hAnsi="Times New Roman" w:cs="Times New Roman"/>
          <w:sz w:val="24"/>
          <w:szCs w:val="24"/>
        </w:rPr>
        <w:t xml:space="preserve">– </w:t>
      </w:r>
      <w:r w:rsidR="003F7572">
        <w:rPr>
          <w:rFonts w:ascii="Times New Roman" w:hAnsi="Times New Roman" w:cs="Times New Roman"/>
          <w:sz w:val="24"/>
          <w:szCs w:val="24"/>
        </w:rPr>
        <w:t xml:space="preserve"> termin zwłoki </w:t>
      </w:r>
      <w:r w:rsidRPr="005063AB">
        <w:rPr>
          <w:rFonts w:ascii="Times New Roman" w:hAnsi="Times New Roman" w:cs="Times New Roman"/>
          <w:sz w:val="24"/>
          <w:szCs w:val="24"/>
        </w:rPr>
        <w:t>liczo</w:t>
      </w:r>
      <w:r w:rsidR="003F7572">
        <w:rPr>
          <w:rFonts w:ascii="Times New Roman" w:hAnsi="Times New Roman" w:cs="Times New Roman"/>
          <w:sz w:val="24"/>
          <w:szCs w:val="24"/>
        </w:rPr>
        <w:t>ny</w:t>
      </w:r>
      <w:r w:rsidRPr="005063AB">
        <w:rPr>
          <w:rFonts w:ascii="Times New Roman" w:hAnsi="Times New Roman" w:cs="Times New Roman"/>
          <w:sz w:val="24"/>
          <w:szCs w:val="24"/>
        </w:rPr>
        <w:t xml:space="preserve"> w stosunku </w:t>
      </w:r>
      <w:r w:rsidR="00C82158" w:rsidRPr="005063AB">
        <w:rPr>
          <w:rFonts w:ascii="Times New Roman" w:hAnsi="Times New Roman" w:cs="Times New Roman"/>
          <w:sz w:val="24"/>
          <w:szCs w:val="24"/>
        </w:rPr>
        <w:t>do</w:t>
      </w:r>
      <w:r w:rsidRPr="005063AB">
        <w:rPr>
          <w:rFonts w:ascii="Times New Roman" w:hAnsi="Times New Roman" w:cs="Times New Roman"/>
          <w:sz w:val="24"/>
          <w:szCs w:val="24"/>
        </w:rPr>
        <w:t xml:space="preserve"> terminu wskazanego w § 2 ust. 1,</w:t>
      </w:r>
      <w:r w:rsidR="00C82158" w:rsidRPr="005063AB">
        <w:rPr>
          <w:rFonts w:ascii="Times New Roman" w:hAnsi="Times New Roman" w:cs="Times New Roman"/>
          <w:sz w:val="24"/>
          <w:szCs w:val="24"/>
        </w:rPr>
        <w:t xml:space="preserve"> </w:t>
      </w:r>
      <w:bookmarkStart w:id="3" w:name="_Hlk183086438"/>
      <w:r w:rsidR="00C82158" w:rsidRPr="005063AB">
        <w:rPr>
          <w:rFonts w:ascii="Times New Roman" w:hAnsi="Times New Roman" w:cs="Times New Roman"/>
          <w:sz w:val="24"/>
          <w:szCs w:val="24"/>
        </w:rPr>
        <w:t xml:space="preserve">nie więcej niż 10 % wynagrodzenia umownego brutto wskazanego w §4 ust. 1 niniejszej umowy </w:t>
      </w:r>
      <w:bookmarkEnd w:id="3"/>
    </w:p>
    <w:p w14:paraId="5EC3FC82" w14:textId="080A9E39" w:rsidR="0061347D" w:rsidRPr="005063AB" w:rsidRDefault="00681AEE" w:rsidP="005063AB">
      <w:pPr>
        <w:pStyle w:val="Akapitzlist"/>
        <w:numPr>
          <w:ilvl w:val="2"/>
          <w:numId w:val="26"/>
        </w:numPr>
        <w:adjustRightInd w:val="0"/>
        <w:spacing w:line="360" w:lineRule="auto"/>
        <w:ind w:left="993" w:hanging="284"/>
        <w:contextualSpacing/>
        <w:rPr>
          <w:rFonts w:ascii="Times New Roman" w:hAnsi="Times New Roman" w:cs="Times New Roman"/>
          <w:sz w:val="24"/>
          <w:szCs w:val="24"/>
        </w:rPr>
      </w:pPr>
      <w:r w:rsidRPr="005063AB">
        <w:rPr>
          <w:rFonts w:ascii="Times New Roman" w:hAnsi="Times New Roman" w:cs="Times New Roman"/>
          <w:sz w:val="24"/>
          <w:szCs w:val="24"/>
        </w:rPr>
        <w:t>za odstąpienie od umowy z przyczyn leżących po st</w:t>
      </w:r>
      <w:r w:rsidR="00636E51" w:rsidRPr="005063AB">
        <w:rPr>
          <w:rFonts w:ascii="Times New Roman" w:hAnsi="Times New Roman" w:cs="Times New Roman"/>
          <w:sz w:val="24"/>
          <w:szCs w:val="24"/>
        </w:rPr>
        <w:t xml:space="preserve">ronie Wykonawcy </w:t>
      </w:r>
      <w:r w:rsidR="00636E51" w:rsidRPr="005063AB">
        <w:rPr>
          <w:rFonts w:ascii="Times New Roman" w:hAnsi="Times New Roman" w:cs="Times New Roman"/>
          <w:sz w:val="24"/>
          <w:szCs w:val="24"/>
        </w:rPr>
        <w:br/>
        <w:t>w wysokości 10</w:t>
      </w:r>
      <w:r w:rsidRPr="005063AB">
        <w:rPr>
          <w:rFonts w:ascii="Times New Roman" w:hAnsi="Times New Roman" w:cs="Times New Roman"/>
          <w:sz w:val="24"/>
          <w:szCs w:val="24"/>
        </w:rPr>
        <w:t xml:space="preserve">% ustalonego w § </w:t>
      </w:r>
      <w:r w:rsidR="00537800" w:rsidRPr="005063AB">
        <w:rPr>
          <w:rFonts w:ascii="Times New Roman" w:hAnsi="Times New Roman" w:cs="Times New Roman"/>
          <w:sz w:val="24"/>
          <w:szCs w:val="24"/>
        </w:rPr>
        <w:t>4</w:t>
      </w:r>
      <w:r w:rsidR="00EC19BC" w:rsidRPr="005063AB">
        <w:rPr>
          <w:rFonts w:ascii="Times New Roman" w:hAnsi="Times New Roman" w:cs="Times New Roman"/>
          <w:sz w:val="24"/>
          <w:szCs w:val="24"/>
        </w:rPr>
        <w:t xml:space="preserve"> </w:t>
      </w:r>
      <w:r w:rsidRPr="005063AB">
        <w:rPr>
          <w:rFonts w:ascii="Times New Roman" w:hAnsi="Times New Roman" w:cs="Times New Roman"/>
          <w:sz w:val="24"/>
          <w:szCs w:val="24"/>
        </w:rPr>
        <w:t>ust. 1 wynagrodzen</w:t>
      </w:r>
      <w:r w:rsidR="0061347D" w:rsidRPr="005063AB">
        <w:rPr>
          <w:rFonts w:ascii="Times New Roman" w:hAnsi="Times New Roman" w:cs="Times New Roman"/>
          <w:sz w:val="24"/>
          <w:szCs w:val="24"/>
        </w:rPr>
        <w:t>ia umownego brutto,</w:t>
      </w:r>
    </w:p>
    <w:p w14:paraId="602251CB" w14:textId="5EB1EA96" w:rsidR="00681AEE" w:rsidRPr="005063AB" w:rsidRDefault="00681AEE" w:rsidP="005063AB">
      <w:pPr>
        <w:pStyle w:val="Akapitzlist"/>
        <w:numPr>
          <w:ilvl w:val="2"/>
          <w:numId w:val="26"/>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napToGrid w:val="0"/>
          <w:sz w:val="24"/>
          <w:szCs w:val="24"/>
        </w:rPr>
        <w:t xml:space="preserve">za brak zapłaty wynagrodzenia podwykonawcom lub dalszym podwykonawcom w wysokości </w:t>
      </w:r>
      <w:r w:rsidR="00C82158" w:rsidRPr="005063AB">
        <w:rPr>
          <w:rFonts w:ascii="Times New Roman" w:hAnsi="Times New Roman" w:cs="Times New Roman"/>
          <w:snapToGrid w:val="0"/>
          <w:sz w:val="24"/>
          <w:szCs w:val="24"/>
        </w:rPr>
        <w:t xml:space="preserve">2 </w:t>
      </w:r>
      <w:r w:rsidRPr="005063AB">
        <w:rPr>
          <w:rFonts w:ascii="Times New Roman" w:hAnsi="Times New Roman" w:cs="Times New Roman"/>
          <w:snapToGrid w:val="0"/>
          <w:sz w:val="24"/>
          <w:szCs w:val="24"/>
        </w:rPr>
        <w:t xml:space="preserve">% </w:t>
      </w:r>
      <w:r w:rsidRPr="005063AB">
        <w:rPr>
          <w:rFonts w:ascii="Times New Roman" w:hAnsi="Times New Roman" w:cs="Times New Roman"/>
          <w:sz w:val="24"/>
          <w:szCs w:val="24"/>
        </w:rPr>
        <w:t xml:space="preserve">ustalonego w § </w:t>
      </w:r>
      <w:r w:rsidR="00537800" w:rsidRPr="005063AB">
        <w:rPr>
          <w:rFonts w:ascii="Times New Roman" w:hAnsi="Times New Roman" w:cs="Times New Roman"/>
          <w:sz w:val="24"/>
          <w:szCs w:val="24"/>
        </w:rPr>
        <w:t>4</w:t>
      </w:r>
      <w:r w:rsidR="00EC19BC" w:rsidRPr="005063AB">
        <w:rPr>
          <w:rFonts w:ascii="Times New Roman" w:hAnsi="Times New Roman" w:cs="Times New Roman"/>
          <w:sz w:val="24"/>
          <w:szCs w:val="24"/>
        </w:rPr>
        <w:t xml:space="preserve"> </w:t>
      </w:r>
      <w:r w:rsidRPr="005063AB">
        <w:rPr>
          <w:rFonts w:ascii="Times New Roman" w:hAnsi="Times New Roman" w:cs="Times New Roman"/>
          <w:sz w:val="24"/>
          <w:szCs w:val="24"/>
        </w:rPr>
        <w:t xml:space="preserve">ust. 1 </w:t>
      </w:r>
      <w:r w:rsidRPr="005063AB">
        <w:rPr>
          <w:rFonts w:ascii="Times New Roman" w:hAnsi="Times New Roman" w:cs="Times New Roman"/>
          <w:snapToGrid w:val="0"/>
          <w:sz w:val="24"/>
          <w:szCs w:val="24"/>
        </w:rPr>
        <w:t>wynagrodzenia umownego brutto za każdy stwierdzony przypadek;</w:t>
      </w:r>
      <w:r w:rsidR="00C82158" w:rsidRPr="005063AB">
        <w:rPr>
          <w:rFonts w:ascii="Times New Roman" w:hAnsi="Times New Roman" w:cs="Times New Roman"/>
          <w:sz w:val="24"/>
          <w:szCs w:val="24"/>
        </w:rPr>
        <w:t xml:space="preserve"> nie więcej niż 10 % wynagrodzenia umownego brutto wskazanego w §4 ust. 1 niniejszej umowy</w:t>
      </w:r>
    </w:p>
    <w:p w14:paraId="4CEA6219" w14:textId="64C43E66" w:rsidR="00EA3965" w:rsidRPr="005063AB" w:rsidRDefault="00EA3965" w:rsidP="005063AB">
      <w:pPr>
        <w:pStyle w:val="Akapitzlist"/>
        <w:numPr>
          <w:ilvl w:val="2"/>
          <w:numId w:val="26"/>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napToGrid w:val="0"/>
          <w:sz w:val="24"/>
          <w:szCs w:val="24"/>
        </w:rPr>
        <w:t>z tytułu braku zapłaty lub nieterminowej zapłaty wynagrodzenia należnego podwykonawcom z tytułu zmiany wysokości wynagrodzenia, o której mowa w art. 439 ust. 5,</w:t>
      </w:r>
      <w:r w:rsidR="00C82158" w:rsidRPr="005063AB">
        <w:rPr>
          <w:rFonts w:ascii="Times New Roman" w:hAnsi="Times New Roman" w:cs="Times New Roman"/>
          <w:snapToGrid w:val="0"/>
          <w:sz w:val="24"/>
          <w:szCs w:val="24"/>
        </w:rPr>
        <w:t xml:space="preserve"> kara umowna</w:t>
      </w:r>
      <w:r w:rsidRPr="005063AB">
        <w:rPr>
          <w:rFonts w:ascii="Times New Roman" w:hAnsi="Times New Roman" w:cs="Times New Roman"/>
          <w:snapToGrid w:val="0"/>
          <w:sz w:val="24"/>
          <w:szCs w:val="24"/>
        </w:rPr>
        <w:t xml:space="preserve"> w wysokości </w:t>
      </w:r>
      <w:r w:rsidR="00A239DC" w:rsidRPr="005063AB">
        <w:rPr>
          <w:rFonts w:ascii="Times New Roman" w:hAnsi="Times New Roman" w:cs="Times New Roman"/>
          <w:snapToGrid w:val="0"/>
          <w:sz w:val="24"/>
          <w:szCs w:val="24"/>
        </w:rPr>
        <w:t xml:space="preserve"> 500 zł za każdy stwierdzony przypadek</w:t>
      </w:r>
      <w:r w:rsidR="00C82158" w:rsidRPr="005063AB">
        <w:rPr>
          <w:rFonts w:ascii="Times New Roman" w:hAnsi="Times New Roman" w:cs="Times New Roman"/>
          <w:snapToGrid w:val="0"/>
          <w:sz w:val="24"/>
          <w:szCs w:val="24"/>
        </w:rPr>
        <w:t>,</w:t>
      </w:r>
      <w:r w:rsidR="00A239DC" w:rsidRPr="005063AB">
        <w:rPr>
          <w:rFonts w:ascii="Times New Roman" w:hAnsi="Times New Roman" w:cs="Times New Roman"/>
          <w:snapToGrid w:val="0"/>
          <w:sz w:val="24"/>
          <w:szCs w:val="24"/>
        </w:rPr>
        <w:t xml:space="preserve"> </w:t>
      </w:r>
      <w:r w:rsidR="00C82158" w:rsidRPr="005063AB">
        <w:rPr>
          <w:rFonts w:ascii="Times New Roman" w:hAnsi="Times New Roman" w:cs="Times New Roman"/>
          <w:sz w:val="24"/>
          <w:szCs w:val="24"/>
        </w:rPr>
        <w:t>nie więcej niż 10 % wynagrodzenia umownego brutto wskazanego w §</w:t>
      </w:r>
      <w:r w:rsidR="00290622" w:rsidRPr="005063AB">
        <w:rPr>
          <w:rFonts w:ascii="Times New Roman" w:hAnsi="Times New Roman" w:cs="Times New Roman"/>
          <w:sz w:val="24"/>
          <w:szCs w:val="24"/>
        </w:rPr>
        <w:t xml:space="preserve"> </w:t>
      </w:r>
      <w:r w:rsidR="00C82158" w:rsidRPr="005063AB">
        <w:rPr>
          <w:rFonts w:ascii="Times New Roman" w:hAnsi="Times New Roman" w:cs="Times New Roman"/>
          <w:sz w:val="24"/>
          <w:szCs w:val="24"/>
        </w:rPr>
        <w:t>4 ust. 1 niniejszej umowy</w:t>
      </w:r>
    </w:p>
    <w:p w14:paraId="2889D721" w14:textId="5FEBB230" w:rsidR="00681AEE" w:rsidRPr="005063AB" w:rsidRDefault="00681AEE" w:rsidP="005063AB">
      <w:pPr>
        <w:pStyle w:val="Akapitzlist"/>
        <w:numPr>
          <w:ilvl w:val="2"/>
          <w:numId w:val="26"/>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napToGrid w:val="0"/>
          <w:sz w:val="24"/>
          <w:szCs w:val="24"/>
        </w:rPr>
        <w:lastRenderedPageBreak/>
        <w:t xml:space="preserve">za nieprzedłożenie do zaakceptowania projektu umowy o podwykonawstwo, </w:t>
      </w:r>
      <w:r w:rsidR="00D60BE8" w:rsidRPr="005063AB">
        <w:rPr>
          <w:rFonts w:ascii="Times New Roman" w:hAnsi="Times New Roman" w:cs="Times New Roman"/>
          <w:snapToGrid w:val="0"/>
          <w:sz w:val="24"/>
          <w:szCs w:val="24"/>
        </w:rPr>
        <w:t xml:space="preserve"> kara umowna </w:t>
      </w:r>
      <w:r w:rsidRPr="005063AB">
        <w:rPr>
          <w:rFonts w:ascii="Times New Roman" w:hAnsi="Times New Roman" w:cs="Times New Roman"/>
          <w:snapToGrid w:val="0"/>
          <w:sz w:val="24"/>
          <w:szCs w:val="24"/>
        </w:rPr>
        <w:t xml:space="preserve">w wysokości </w:t>
      </w:r>
      <w:r w:rsidR="00290622" w:rsidRPr="005063AB">
        <w:rPr>
          <w:rFonts w:ascii="Times New Roman" w:hAnsi="Times New Roman" w:cs="Times New Roman"/>
          <w:snapToGrid w:val="0"/>
          <w:sz w:val="24"/>
          <w:szCs w:val="24"/>
        </w:rPr>
        <w:t>2</w:t>
      </w:r>
      <w:r w:rsidR="00A239DC" w:rsidRPr="005063AB">
        <w:rPr>
          <w:rFonts w:ascii="Times New Roman" w:hAnsi="Times New Roman" w:cs="Times New Roman"/>
          <w:snapToGrid w:val="0"/>
          <w:sz w:val="24"/>
          <w:szCs w:val="24"/>
        </w:rPr>
        <w:t>000 zł</w:t>
      </w:r>
      <w:r w:rsidRPr="005063AB">
        <w:rPr>
          <w:rFonts w:ascii="Times New Roman" w:hAnsi="Times New Roman" w:cs="Times New Roman"/>
          <w:sz w:val="24"/>
          <w:szCs w:val="24"/>
        </w:rPr>
        <w:t xml:space="preserve"> </w:t>
      </w:r>
      <w:r w:rsidR="00290622" w:rsidRPr="005063AB">
        <w:rPr>
          <w:rFonts w:ascii="Times New Roman" w:hAnsi="Times New Roman" w:cs="Times New Roman"/>
          <w:sz w:val="24"/>
          <w:szCs w:val="24"/>
        </w:rPr>
        <w:t xml:space="preserve">,nie więcej niż </w:t>
      </w:r>
      <w:r w:rsidR="003F7572">
        <w:rPr>
          <w:rFonts w:ascii="Times New Roman" w:hAnsi="Times New Roman" w:cs="Times New Roman"/>
          <w:sz w:val="24"/>
          <w:szCs w:val="24"/>
        </w:rPr>
        <w:t>1</w:t>
      </w:r>
      <w:r w:rsidR="00290622" w:rsidRPr="005063AB">
        <w:rPr>
          <w:rFonts w:ascii="Times New Roman" w:hAnsi="Times New Roman" w:cs="Times New Roman"/>
          <w:sz w:val="24"/>
          <w:szCs w:val="24"/>
        </w:rPr>
        <w:t>0 % wynagrodzenia umownego brutto wskazanego w § 4 ust. 1 niniejszej umowy</w:t>
      </w:r>
    </w:p>
    <w:p w14:paraId="2F4E968B" w14:textId="3C8FA1BC" w:rsidR="00290622" w:rsidRPr="005063AB" w:rsidRDefault="00290622" w:rsidP="005063AB">
      <w:pPr>
        <w:pStyle w:val="Akapitzlist"/>
        <w:widowControl/>
        <w:numPr>
          <w:ilvl w:val="2"/>
          <w:numId w:val="26"/>
        </w:numPr>
        <w:autoSpaceDE/>
        <w:autoSpaceDN/>
        <w:spacing w:line="360" w:lineRule="auto"/>
        <w:ind w:left="993" w:hanging="284"/>
        <w:contextualSpacing/>
        <w:rPr>
          <w:rFonts w:ascii="Times New Roman" w:hAnsi="Times New Roman" w:cs="Times New Roman"/>
          <w:snapToGrid w:val="0"/>
          <w:sz w:val="24"/>
          <w:szCs w:val="24"/>
        </w:rPr>
      </w:pPr>
      <w:r w:rsidRPr="005063AB">
        <w:rPr>
          <w:rFonts w:ascii="Times New Roman" w:eastAsia="Times New Roman" w:hAnsi="Times New Roman" w:cs="Times New Roman"/>
          <w:sz w:val="24"/>
          <w:szCs w:val="24"/>
          <w:lang w:eastAsia="pl-PL"/>
        </w:rPr>
        <w:t>za oddelegowanie do wykonywania prac wskazanych w  rozdz. 25 ust 1 SWZ osoby nie zatrudnionej na podstawie stosunku pracy - w wysokości 500 zł za każdy stwierdzony przypadek (kara może być wielokrotnie nakładana wobec tej samej osoby, jeżeli Zamawiający podczas kontroli stwierdzi, że nie jest ona zatrudniona na  podstawie stosunku pracy, dotyczy to także osoby zatrudnionej przez podwykonawcę); nie więcej niż 5% wynagrodzenia umownego</w:t>
      </w:r>
      <w:bookmarkStart w:id="4" w:name="_Hlk66550992"/>
      <w:r w:rsidRPr="005063AB">
        <w:rPr>
          <w:rFonts w:ascii="Times New Roman" w:eastAsia="Times New Roman" w:hAnsi="Times New Roman" w:cs="Times New Roman"/>
          <w:sz w:val="24"/>
          <w:szCs w:val="24"/>
          <w:lang w:eastAsia="pl-PL"/>
        </w:rPr>
        <w:t xml:space="preserve"> </w:t>
      </w:r>
      <w:r w:rsidRPr="005063AB">
        <w:rPr>
          <w:rFonts w:ascii="Times New Roman" w:eastAsia="Batang" w:hAnsi="Times New Roman" w:cs="Times New Roman"/>
          <w:sz w:val="24"/>
          <w:szCs w:val="24"/>
        </w:rPr>
        <w:t>określonego w § 4 ust. 1 Umowy.</w:t>
      </w:r>
    </w:p>
    <w:p w14:paraId="74F2152E" w14:textId="5FDEFA76" w:rsidR="00290622" w:rsidRPr="00DB1532" w:rsidRDefault="00290622" w:rsidP="005063AB">
      <w:pPr>
        <w:pStyle w:val="Akapitzlist"/>
        <w:widowControl/>
        <w:numPr>
          <w:ilvl w:val="2"/>
          <w:numId w:val="26"/>
        </w:numPr>
        <w:autoSpaceDE/>
        <w:autoSpaceDN/>
        <w:spacing w:line="360" w:lineRule="auto"/>
        <w:ind w:left="993" w:hanging="284"/>
        <w:contextualSpacing/>
        <w:rPr>
          <w:rFonts w:ascii="Times New Roman" w:hAnsi="Times New Roman" w:cs="Times New Roman"/>
          <w:snapToGrid w:val="0"/>
          <w:sz w:val="24"/>
          <w:szCs w:val="24"/>
        </w:rPr>
      </w:pPr>
      <w:r w:rsidRPr="005063AB">
        <w:rPr>
          <w:rFonts w:ascii="Times New Roman" w:eastAsia="Times New Roman" w:hAnsi="Times New Roman" w:cs="Times New Roman"/>
          <w:sz w:val="24"/>
          <w:szCs w:val="24"/>
          <w:lang w:eastAsia="pl-PL"/>
        </w:rPr>
        <w:t xml:space="preserve"> w przypadku odmowy podania danych umożliwiających identyfikację osoby wykonującej czynności wskazane  w  rozdz.25 ust. 1 SWZ - w wysokości 100 zł za każdy stwierdzony przypadek (kara może być nakładana wielokrotnie wobec tej samej osoby w przypadku </w:t>
      </w:r>
      <w:bookmarkStart w:id="5" w:name="_Hlk66551047"/>
      <w:r w:rsidRPr="005063AB">
        <w:rPr>
          <w:rFonts w:ascii="Times New Roman" w:eastAsia="Times New Roman" w:hAnsi="Times New Roman" w:cs="Times New Roman"/>
          <w:sz w:val="24"/>
          <w:szCs w:val="24"/>
          <w:lang w:eastAsia="pl-PL"/>
        </w:rPr>
        <w:t xml:space="preserve">nie </w:t>
      </w:r>
      <w:bookmarkEnd w:id="4"/>
      <w:r w:rsidRPr="005063AB">
        <w:rPr>
          <w:rFonts w:ascii="Times New Roman" w:eastAsia="Times New Roman" w:hAnsi="Times New Roman" w:cs="Times New Roman"/>
          <w:sz w:val="24"/>
          <w:szCs w:val="24"/>
          <w:lang w:eastAsia="pl-PL"/>
        </w:rPr>
        <w:t xml:space="preserve">wskazania jej danych przez wykonawcę w drodze </w:t>
      </w:r>
      <w:r w:rsidR="00963FAF">
        <w:rPr>
          <w:rFonts w:ascii="Times New Roman" w:eastAsia="Times New Roman" w:hAnsi="Times New Roman" w:cs="Times New Roman"/>
          <w:sz w:val="24"/>
          <w:szCs w:val="24"/>
          <w:lang w:eastAsia="pl-PL"/>
        </w:rPr>
        <w:t xml:space="preserve"> np.</w:t>
      </w:r>
      <w:r w:rsidR="00963097">
        <w:rPr>
          <w:rFonts w:ascii="Times New Roman" w:eastAsia="Times New Roman" w:hAnsi="Times New Roman" w:cs="Times New Roman"/>
          <w:sz w:val="24"/>
          <w:szCs w:val="24"/>
          <w:lang w:eastAsia="pl-PL"/>
        </w:rPr>
        <w:t xml:space="preserve"> </w:t>
      </w:r>
      <w:r w:rsidRPr="005063AB">
        <w:rPr>
          <w:rFonts w:ascii="Times New Roman" w:eastAsia="Times New Roman" w:hAnsi="Times New Roman" w:cs="Times New Roman"/>
          <w:sz w:val="24"/>
          <w:szCs w:val="24"/>
          <w:lang w:eastAsia="pl-PL"/>
        </w:rPr>
        <w:t>oświadczenia ),</w:t>
      </w:r>
      <w:r w:rsidRPr="005063AB">
        <w:rPr>
          <w:rFonts w:ascii="Times New Roman" w:eastAsia="Batang" w:hAnsi="Times New Roman" w:cs="Times New Roman"/>
          <w:sz w:val="24"/>
          <w:szCs w:val="24"/>
          <w:lang w:val="x-none"/>
        </w:rPr>
        <w:t xml:space="preserve"> nie więcej jednak niż </w:t>
      </w:r>
      <w:r w:rsidRPr="005063AB">
        <w:rPr>
          <w:rFonts w:ascii="Times New Roman" w:eastAsia="Batang" w:hAnsi="Times New Roman" w:cs="Times New Roman"/>
          <w:sz w:val="24"/>
          <w:szCs w:val="24"/>
        </w:rPr>
        <w:t>5</w:t>
      </w:r>
      <w:r w:rsidRPr="005063AB">
        <w:rPr>
          <w:rFonts w:ascii="Times New Roman" w:eastAsia="Batang" w:hAnsi="Times New Roman" w:cs="Times New Roman"/>
          <w:sz w:val="24"/>
          <w:szCs w:val="24"/>
          <w:lang w:val="x-none"/>
        </w:rPr>
        <w:t>%</w:t>
      </w:r>
      <w:r w:rsidRPr="005063AB">
        <w:rPr>
          <w:rFonts w:ascii="Times New Roman" w:eastAsia="Batang" w:hAnsi="Times New Roman" w:cs="Times New Roman"/>
          <w:sz w:val="24"/>
          <w:szCs w:val="24"/>
        </w:rPr>
        <w:t xml:space="preserve"> wynagrodzenia umownego określonego w § 4 ust.1 Umowy</w:t>
      </w:r>
      <w:r w:rsidRPr="005063AB">
        <w:rPr>
          <w:rFonts w:ascii="Times New Roman" w:eastAsia="Batang" w:hAnsi="Times New Roman" w:cs="Times New Roman"/>
          <w:sz w:val="24"/>
          <w:szCs w:val="24"/>
          <w:lang w:val="x-none"/>
        </w:rPr>
        <w:t>.</w:t>
      </w:r>
      <w:bookmarkEnd w:id="5"/>
    </w:p>
    <w:p w14:paraId="3EEBDFE1" w14:textId="329D10C7" w:rsidR="00DB1532" w:rsidRPr="00DB1532" w:rsidRDefault="00DB1532" w:rsidP="00DB1532">
      <w:pPr>
        <w:pStyle w:val="Akapitzlist"/>
        <w:widowControl/>
        <w:numPr>
          <w:ilvl w:val="2"/>
          <w:numId w:val="26"/>
        </w:numPr>
        <w:autoSpaceDE/>
        <w:autoSpaceDN/>
        <w:spacing w:line="360" w:lineRule="auto"/>
        <w:contextualSpacing/>
        <w:rPr>
          <w:rFonts w:ascii="Times New Roman" w:hAnsi="Times New Roman" w:cs="Times New Roman"/>
          <w:snapToGrid w:val="0"/>
          <w:sz w:val="24"/>
          <w:szCs w:val="24"/>
        </w:rPr>
      </w:pPr>
      <w:r w:rsidRPr="005063AB">
        <w:rPr>
          <w:rFonts w:ascii="Times New Roman" w:eastAsia="Times New Roman" w:hAnsi="Times New Roman" w:cs="Times New Roman"/>
          <w:sz w:val="24"/>
          <w:szCs w:val="24"/>
          <w:lang w:eastAsia="pl-PL"/>
        </w:rPr>
        <w:t>za oddelegowanie do wykonywania prac</w:t>
      </w:r>
      <w:r>
        <w:rPr>
          <w:rFonts w:ascii="Times New Roman" w:eastAsia="Times New Roman" w:hAnsi="Times New Roman" w:cs="Times New Roman"/>
          <w:sz w:val="24"/>
          <w:szCs w:val="24"/>
          <w:lang w:eastAsia="pl-PL"/>
        </w:rPr>
        <w:t xml:space="preserve"> projektowych osób nie </w:t>
      </w:r>
      <w:r w:rsidRPr="005063AB">
        <w:rPr>
          <w:rFonts w:ascii="Times New Roman" w:eastAsia="Times New Roman" w:hAnsi="Times New Roman" w:cs="Times New Roman"/>
          <w:sz w:val="24"/>
          <w:szCs w:val="24"/>
          <w:lang w:eastAsia="pl-PL"/>
        </w:rPr>
        <w:t xml:space="preserve"> wskazanych w  </w:t>
      </w:r>
      <w:r>
        <w:rPr>
          <w:rFonts w:ascii="Times New Roman" w:eastAsia="Times New Roman" w:hAnsi="Times New Roman" w:cs="Times New Roman"/>
          <w:sz w:val="24"/>
          <w:szCs w:val="24"/>
          <w:lang w:eastAsia="pl-PL"/>
        </w:rPr>
        <w:t xml:space="preserve">§5 ust. 5, kara umowna </w:t>
      </w:r>
      <w:r w:rsidRPr="005063AB">
        <w:rPr>
          <w:rFonts w:ascii="Times New Roman" w:eastAsia="Times New Roman" w:hAnsi="Times New Roman" w:cs="Times New Roman"/>
          <w:sz w:val="24"/>
          <w:szCs w:val="24"/>
          <w:lang w:eastAsia="pl-PL"/>
        </w:rPr>
        <w:t>- w wysokości 500 zł za każdy stwierdzony przypadek</w:t>
      </w:r>
      <w:r>
        <w:rPr>
          <w:rFonts w:ascii="Times New Roman" w:eastAsia="Times New Roman" w:hAnsi="Times New Roman" w:cs="Times New Roman"/>
          <w:sz w:val="24"/>
          <w:szCs w:val="24"/>
          <w:lang w:eastAsia="pl-PL"/>
        </w:rPr>
        <w:t>,</w:t>
      </w:r>
      <w:r w:rsidRPr="005063AB">
        <w:rPr>
          <w:rFonts w:ascii="Times New Roman" w:eastAsia="Times New Roman" w:hAnsi="Times New Roman" w:cs="Times New Roman"/>
          <w:sz w:val="24"/>
          <w:szCs w:val="24"/>
          <w:lang w:eastAsia="pl-PL"/>
        </w:rPr>
        <w:t xml:space="preserve"> nie więcej niż 5% wynagrodzenia umownego </w:t>
      </w:r>
      <w:r w:rsidRPr="005063AB">
        <w:rPr>
          <w:rFonts w:ascii="Times New Roman" w:eastAsia="Batang" w:hAnsi="Times New Roman" w:cs="Times New Roman"/>
          <w:sz w:val="24"/>
          <w:szCs w:val="24"/>
        </w:rPr>
        <w:t>określonego w § 4 ust. 1 Umowy.</w:t>
      </w:r>
    </w:p>
    <w:p w14:paraId="74B0FD33" w14:textId="665461C2" w:rsidR="00DB1532" w:rsidRPr="00DB1532" w:rsidRDefault="00DB1532" w:rsidP="00DB1532">
      <w:pPr>
        <w:pStyle w:val="Akapitzlist"/>
        <w:widowControl/>
        <w:numPr>
          <w:ilvl w:val="2"/>
          <w:numId w:val="26"/>
        </w:numPr>
        <w:autoSpaceDE/>
        <w:autoSpaceDN/>
        <w:spacing w:line="360" w:lineRule="auto"/>
        <w:contextualSpacing/>
        <w:rPr>
          <w:rFonts w:ascii="Times New Roman" w:hAnsi="Times New Roman" w:cs="Times New Roman"/>
          <w:snapToGrid w:val="0"/>
          <w:sz w:val="24"/>
          <w:szCs w:val="24"/>
        </w:rPr>
      </w:pPr>
      <w:r w:rsidRPr="005063AB">
        <w:rPr>
          <w:rFonts w:ascii="Times New Roman" w:eastAsia="Times New Roman" w:hAnsi="Times New Roman" w:cs="Times New Roman"/>
          <w:sz w:val="24"/>
          <w:szCs w:val="24"/>
          <w:lang w:eastAsia="pl-PL"/>
        </w:rPr>
        <w:t xml:space="preserve">w przypadku odmowy podania danych umożliwiających identyfikację osoby wykonującej czynności wskazane  w </w:t>
      </w:r>
      <w:r>
        <w:rPr>
          <w:rFonts w:ascii="Times New Roman" w:eastAsia="Times New Roman" w:hAnsi="Times New Roman" w:cs="Times New Roman"/>
          <w:sz w:val="24"/>
          <w:szCs w:val="24"/>
          <w:lang w:eastAsia="pl-PL"/>
        </w:rPr>
        <w:t xml:space="preserve">§5 ust. 5(dotyczy wszystkich branż), </w:t>
      </w:r>
      <w:r w:rsidRPr="005063AB">
        <w:rPr>
          <w:rFonts w:ascii="Times New Roman" w:eastAsia="Times New Roman" w:hAnsi="Times New Roman" w:cs="Times New Roman"/>
          <w:sz w:val="24"/>
          <w:szCs w:val="24"/>
          <w:lang w:eastAsia="pl-PL"/>
        </w:rPr>
        <w:t xml:space="preserve"> w wysokości 100 zł za każdy stwierdzony przypadek (kara może być nakładana wielokrotnie wobec tej samej osoby w przypadku nie wskazania jej danych przez wykonawcę w drodze </w:t>
      </w:r>
      <w:r>
        <w:rPr>
          <w:rFonts w:ascii="Times New Roman" w:eastAsia="Times New Roman" w:hAnsi="Times New Roman" w:cs="Times New Roman"/>
          <w:sz w:val="24"/>
          <w:szCs w:val="24"/>
          <w:lang w:eastAsia="pl-PL"/>
        </w:rPr>
        <w:t xml:space="preserve"> np. </w:t>
      </w:r>
      <w:r w:rsidRPr="005063AB">
        <w:rPr>
          <w:rFonts w:ascii="Times New Roman" w:eastAsia="Times New Roman" w:hAnsi="Times New Roman" w:cs="Times New Roman"/>
          <w:sz w:val="24"/>
          <w:szCs w:val="24"/>
          <w:lang w:eastAsia="pl-PL"/>
        </w:rPr>
        <w:t>oświadczenia ),</w:t>
      </w:r>
      <w:r w:rsidRPr="005063AB">
        <w:rPr>
          <w:rFonts w:ascii="Times New Roman" w:eastAsia="Batang" w:hAnsi="Times New Roman" w:cs="Times New Roman"/>
          <w:sz w:val="24"/>
          <w:szCs w:val="24"/>
          <w:lang w:val="x-none"/>
        </w:rPr>
        <w:t xml:space="preserve"> nie więcej jednak niż </w:t>
      </w:r>
      <w:r w:rsidRPr="005063AB">
        <w:rPr>
          <w:rFonts w:ascii="Times New Roman" w:eastAsia="Batang" w:hAnsi="Times New Roman" w:cs="Times New Roman"/>
          <w:sz w:val="24"/>
          <w:szCs w:val="24"/>
        </w:rPr>
        <w:t>5</w:t>
      </w:r>
      <w:r w:rsidRPr="005063AB">
        <w:rPr>
          <w:rFonts w:ascii="Times New Roman" w:eastAsia="Batang" w:hAnsi="Times New Roman" w:cs="Times New Roman"/>
          <w:sz w:val="24"/>
          <w:szCs w:val="24"/>
          <w:lang w:val="x-none"/>
        </w:rPr>
        <w:t>%</w:t>
      </w:r>
      <w:r w:rsidRPr="005063AB">
        <w:rPr>
          <w:rFonts w:ascii="Times New Roman" w:eastAsia="Batang" w:hAnsi="Times New Roman" w:cs="Times New Roman"/>
          <w:sz w:val="24"/>
          <w:szCs w:val="24"/>
        </w:rPr>
        <w:t xml:space="preserve"> wynagrodzenia umownego określonego w § 4 ust.1 Umowy</w:t>
      </w:r>
      <w:r w:rsidRPr="005063AB">
        <w:rPr>
          <w:rFonts w:ascii="Times New Roman" w:eastAsia="Batang" w:hAnsi="Times New Roman" w:cs="Times New Roman"/>
          <w:sz w:val="24"/>
          <w:szCs w:val="24"/>
          <w:lang w:val="x-none"/>
        </w:rPr>
        <w:t>.</w:t>
      </w:r>
    </w:p>
    <w:p w14:paraId="02D11856" w14:textId="5B9A8DE3" w:rsidR="00DB1532" w:rsidRPr="00DB1532" w:rsidRDefault="00DB1532" w:rsidP="00DB1532">
      <w:pPr>
        <w:widowControl/>
        <w:autoSpaceDE/>
        <w:autoSpaceDN/>
        <w:spacing w:line="360" w:lineRule="auto"/>
        <w:contextualSpacing/>
        <w:rPr>
          <w:rFonts w:ascii="Times New Roman" w:hAnsi="Times New Roman" w:cs="Times New Roman"/>
          <w:snapToGrid w:val="0"/>
          <w:sz w:val="24"/>
          <w:szCs w:val="24"/>
        </w:rPr>
      </w:pPr>
    </w:p>
    <w:p w14:paraId="3D725DB8" w14:textId="2DF4C07F" w:rsidR="00681AEE" w:rsidRPr="005063AB" w:rsidRDefault="00681AEE" w:rsidP="005063AB">
      <w:pPr>
        <w:pStyle w:val="Akapitzlist"/>
        <w:numPr>
          <w:ilvl w:val="1"/>
          <w:numId w:val="26"/>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Zamawiający zapłaci Wykonawcy karę umowną z tytułu odstąpienia od umowy z przyczyn zawinionych przez Zamawiającego </w:t>
      </w:r>
      <w:r w:rsidR="00871E16" w:rsidRPr="005063AB">
        <w:rPr>
          <w:rFonts w:ascii="Times New Roman" w:hAnsi="Times New Roman" w:cs="Times New Roman"/>
          <w:sz w:val="24"/>
          <w:szCs w:val="24"/>
        </w:rPr>
        <w:t>– w wysokości 10</w:t>
      </w:r>
      <w:r w:rsidRPr="005063AB">
        <w:rPr>
          <w:rFonts w:ascii="Times New Roman" w:hAnsi="Times New Roman" w:cs="Times New Roman"/>
          <w:sz w:val="24"/>
          <w:szCs w:val="24"/>
        </w:rPr>
        <w:t xml:space="preserve">% ustalonego w § </w:t>
      </w:r>
      <w:r w:rsidR="00537800" w:rsidRPr="005063AB">
        <w:rPr>
          <w:rFonts w:ascii="Times New Roman" w:hAnsi="Times New Roman" w:cs="Times New Roman"/>
          <w:sz w:val="24"/>
          <w:szCs w:val="24"/>
        </w:rPr>
        <w:t>4</w:t>
      </w:r>
      <w:r w:rsidRPr="005063AB">
        <w:rPr>
          <w:rFonts w:ascii="Times New Roman" w:hAnsi="Times New Roman" w:cs="Times New Roman"/>
          <w:sz w:val="24"/>
          <w:szCs w:val="24"/>
        </w:rPr>
        <w:t xml:space="preserve"> ust. 1 wynagrodzenia umownego</w:t>
      </w:r>
      <w:r w:rsidR="00D60BE8" w:rsidRPr="005063AB">
        <w:rPr>
          <w:rFonts w:ascii="Times New Roman" w:hAnsi="Times New Roman" w:cs="Times New Roman"/>
          <w:sz w:val="24"/>
          <w:szCs w:val="24"/>
        </w:rPr>
        <w:t xml:space="preserve"> brutto.</w:t>
      </w:r>
    </w:p>
    <w:p w14:paraId="67822B6A" w14:textId="77777777" w:rsidR="00681AEE" w:rsidRPr="005063AB" w:rsidRDefault="00681AEE" w:rsidP="005063AB">
      <w:pPr>
        <w:pStyle w:val="Akapitzlist"/>
        <w:numPr>
          <w:ilvl w:val="2"/>
          <w:numId w:val="27"/>
        </w:numPr>
        <w:adjustRightInd w:val="0"/>
        <w:spacing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Wykonawca oświadcza niniejszym, że wyraża zgodę na potrącanie przez Zamawiającego wierzytelności z tytułu kar umownych z wynagrodzenia Wykonawcy.</w:t>
      </w:r>
    </w:p>
    <w:p w14:paraId="07C87DF8" w14:textId="77777777" w:rsidR="00681AEE" w:rsidRPr="005063AB" w:rsidRDefault="00681AEE" w:rsidP="005063AB">
      <w:pPr>
        <w:pStyle w:val="Akapitzlist"/>
        <w:numPr>
          <w:ilvl w:val="2"/>
          <w:numId w:val="27"/>
        </w:numPr>
        <w:autoSpaceDE/>
        <w:autoSpaceDN/>
        <w:spacing w:after="200"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Potrącenie kary umownej nie zwalnia Wykonawcy z obowiązku dokończenia prac projektowych, ani z innych zobowiązań umownych.</w:t>
      </w:r>
    </w:p>
    <w:p w14:paraId="31953B42" w14:textId="375FCDC5" w:rsidR="00871E16" w:rsidRPr="005063AB" w:rsidRDefault="00F2139E" w:rsidP="005063AB">
      <w:pPr>
        <w:pStyle w:val="Akapitzlist"/>
        <w:numPr>
          <w:ilvl w:val="2"/>
          <w:numId w:val="27"/>
        </w:numPr>
        <w:autoSpaceDE/>
        <w:autoSpaceDN/>
        <w:spacing w:after="200"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 xml:space="preserve">Zamawiający ma prawo do potrącenia kar umownych lub innych zobowiązań finansowych </w:t>
      </w:r>
      <w:r w:rsidRPr="005063AB">
        <w:rPr>
          <w:rFonts w:ascii="Times New Roman" w:hAnsi="Times New Roman" w:cs="Times New Roman"/>
          <w:sz w:val="24"/>
          <w:szCs w:val="24"/>
        </w:rPr>
        <w:lastRenderedPageBreak/>
        <w:t xml:space="preserve">Wykonawcy wobec Zamawiającego z faktury przedłożonej do zapłaty przez Wykonawcę po uprzednim powiadomieniu Wykonawcy o podstawie i wysokości naliczonej kary umownej i wyznaczeniu mu </w:t>
      </w:r>
      <w:r w:rsidR="00D60BE8" w:rsidRPr="005063AB">
        <w:rPr>
          <w:rFonts w:ascii="Times New Roman" w:hAnsi="Times New Roman" w:cs="Times New Roman"/>
          <w:sz w:val="24"/>
          <w:szCs w:val="24"/>
        </w:rPr>
        <w:t>7</w:t>
      </w:r>
      <w:r w:rsidRPr="005063AB">
        <w:rPr>
          <w:rFonts w:ascii="Times New Roman" w:hAnsi="Times New Roman" w:cs="Times New Roman"/>
          <w:sz w:val="24"/>
          <w:szCs w:val="24"/>
        </w:rPr>
        <w:t xml:space="preserve">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450F143D" w14:textId="0D3AA24B" w:rsidR="00871E16" w:rsidRPr="005063AB" w:rsidRDefault="00F2139E" w:rsidP="005063AB">
      <w:pPr>
        <w:pStyle w:val="Akapitzlist"/>
        <w:numPr>
          <w:ilvl w:val="2"/>
          <w:numId w:val="27"/>
        </w:numPr>
        <w:autoSpaceDE/>
        <w:autoSpaceDN/>
        <w:spacing w:after="200"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Strony zastrzegają możliwość kumulatywnego naliczania kar umownych z różnych tytułów</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maksymalnej wysokości</w:t>
      </w:r>
      <w:r w:rsidR="00D60BE8" w:rsidRPr="005063AB">
        <w:rPr>
          <w:rFonts w:ascii="Times New Roman" w:hAnsi="Times New Roman" w:cs="Times New Roman"/>
          <w:sz w:val="24"/>
          <w:szCs w:val="24"/>
        </w:rPr>
        <w:t xml:space="preserve"> tj.</w:t>
      </w:r>
      <w:r w:rsidRPr="005063AB">
        <w:rPr>
          <w:rFonts w:ascii="Times New Roman" w:hAnsi="Times New Roman" w:cs="Times New Roman"/>
          <w:sz w:val="24"/>
          <w:szCs w:val="24"/>
        </w:rPr>
        <w:t xml:space="preserve"> </w:t>
      </w:r>
      <w:r w:rsidR="003F7572">
        <w:rPr>
          <w:rFonts w:ascii="Times New Roman" w:hAnsi="Times New Roman" w:cs="Times New Roman"/>
          <w:sz w:val="24"/>
          <w:szCs w:val="24"/>
        </w:rPr>
        <w:t>2</w:t>
      </w:r>
      <w:r w:rsidRPr="005063AB">
        <w:rPr>
          <w:rFonts w:ascii="Times New Roman" w:hAnsi="Times New Roman" w:cs="Times New Roman"/>
          <w:sz w:val="24"/>
          <w:szCs w:val="24"/>
        </w:rPr>
        <w:t>0</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 wynagrodzenia</w:t>
      </w:r>
      <w:r w:rsidR="00D60BE8" w:rsidRPr="005063AB">
        <w:rPr>
          <w:rFonts w:ascii="Times New Roman" w:hAnsi="Times New Roman" w:cs="Times New Roman"/>
          <w:sz w:val="24"/>
          <w:szCs w:val="24"/>
        </w:rPr>
        <w:t xml:space="preserve"> umownego brutto</w:t>
      </w:r>
      <w:r w:rsidRPr="005063AB">
        <w:rPr>
          <w:rFonts w:ascii="Times New Roman" w:hAnsi="Times New Roman" w:cs="Times New Roman"/>
          <w:sz w:val="24"/>
          <w:szCs w:val="24"/>
        </w:rPr>
        <w:t>, 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którym mowa</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 xml:space="preserve">§ </w:t>
      </w:r>
      <w:r w:rsidR="00537800" w:rsidRPr="005063AB">
        <w:rPr>
          <w:rFonts w:ascii="Times New Roman" w:hAnsi="Times New Roman" w:cs="Times New Roman"/>
          <w:sz w:val="24"/>
          <w:szCs w:val="24"/>
        </w:rPr>
        <w:t>4</w:t>
      </w:r>
      <w:r w:rsidRPr="005063AB">
        <w:rPr>
          <w:rFonts w:ascii="Times New Roman" w:hAnsi="Times New Roman" w:cs="Times New Roman"/>
          <w:sz w:val="24"/>
          <w:szCs w:val="24"/>
        </w:rPr>
        <w:t xml:space="preserve"> ust. 1 umowy.</w:t>
      </w:r>
    </w:p>
    <w:p w14:paraId="2339C3D5" w14:textId="63F72081" w:rsidR="001E359E" w:rsidRPr="005063AB" w:rsidRDefault="001E359E" w:rsidP="005063AB">
      <w:pPr>
        <w:pStyle w:val="Akapitzlist"/>
        <w:numPr>
          <w:ilvl w:val="2"/>
          <w:numId w:val="27"/>
        </w:numPr>
        <w:autoSpaceDE/>
        <w:autoSpaceDN/>
        <w:spacing w:after="200"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Strony mogą dochodzić  odszkodowania przewyższającego wysokość  kar umownych, na zasadach ogólnych uregulowanych w Kodeksie cywilnym.</w:t>
      </w:r>
    </w:p>
    <w:p w14:paraId="58F2352C" w14:textId="3EE0F442" w:rsidR="008C423D" w:rsidRPr="005063AB" w:rsidRDefault="008C423D" w:rsidP="00963FAF">
      <w:pPr>
        <w:tabs>
          <w:tab w:val="left" w:pos="284"/>
        </w:tabs>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Palatino Linotype" w:hAnsi="Times New Roman" w:cs="Times New Roman"/>
          <w:sz w:val="24"/>
          <w:szCs w:val="24"/>
        </w:rPr>
        <w:t>7.Zamawiający jest uprawniony do potrącania wierzytelności wobec Wykonawcy z tytułu kar umownych z wierzytelnościami Wykonawcy wobec Zamawiającego z tytułu wynagrodzenia</w:t>
      </w:r>
      <w:r w:rsidRPr="005063AB">
        <w:rPr>
          <w:rFonts w:ascii="Times New Roman" w:eastAsia="Palatino Linotype" w:hAnsi="Times New Roman" w:cs="Times New Roman"/>
          <w:i/>
          <w:sz w:val="24"/>
          <w:szCs w:val="24"/>
        </w:rPr>
        <w:t>,</w:t>
      </w:r>
      <w:r w:rsidRPr="005063AB">
        <w:rPr>
          <w:rFonts w:ascii="Times New Roman" w:eastAsia="Palatino Linotype" w:hAnsi="Times New Roman" w:cs="Times New Roman"/>
          <w:sz w:val="24"/>
          <w:szCs w:val="24"/>
        </w:rPr>
        <w:t xml:space="preserve"> na co Wykonawca wyraża zgodę.</w:t>
      </w:r>
    </w:p>
    <w:p w14:paraId="5EEECEB2" w14:textId="27173331" w:rsidR="008C423D" w:rsidRPr="005063AB" w:rsidRDefault="008C423D" w:rsidP="005063AB">
      <w:pPr>
        <w:tabs>
          <w:tab w:val="left" w:pos="284"/>
        </w:tabs>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Palatino Linotype" w:hAnsi="Times New Roman" w:cs="Times New Roman"/>
          <w:sz w:val="24"/>
          <w:szCs w:val="24"/>
        </w:rPr>
        <w:t>8.Zamawiający może dokonać potrącenia, w każdym przypadku powstania uprawnienia do żądania zapłaty kary umownej, choćby jego wierzytelność z tego tytułu nie była jeszcze wymagalna (nie upłynął jeszcze termin, w którym Wykonawca zobowiązany jest do zapłaty kary umownej).</w:t>
      </w:r>
    </w:p>
    <w:p w14:paraId="0A7C6A38" w14:textId="470FCD1D" w:rsidR="008C423D" w:rsidRPr="005063AB" w:rsidRDefault="008C423D" w:rsidP="005063AB">
      <w:pPr>
        <w:tabs>
          <w:tab w:val="left" w:pos="284"/>
        </w:tabs>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Palatino Linotype" w:hAnsi="Times New Roman" w:cs="Times New Roman"/>
          <w:sz w:val="24"/>
          <w:szCs w:val="24"/>
        </w:rPr>
        <w:t>9.Dla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22DB7A5E" w14:textId="77777777" w:rsidR="008C423D" w:rsidRPr="005063AB" w:rsidRDefault="008C423D" w:rsidP="005063AB">
      <w:pPr>
        <w:pStyle w:val="Akapitzlist"/>
        <w:autoSpaceDE/>
        <w:autoSpaceDN/>
        <w:spacing w:after="200" w:line="360" w:lineRule="auto"/>
        <w:ind w:left="426" w:firstLine="0"/>
        <w:contextualSpacing/>
        <w:rPr>
          <w:rFonts w:ascii="Times New Roman" w:hAnsi="Times New Roman" w:cs="Times New Roman"/>
          <w:sz w:val="24"/>
          <w:szCs w:val="24"/>
        </w:rPr>
      </w:pPr>
    </w:p>
    <w:p w14:paraId="7D8C5DD5" w14:textId="297C3D66"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DB1532">
        <w:rPr>
          <w:rFonts w:ascii="Times New Roman" w:hAnsi="Times New Roman" w:cs="Times New Roman"/>
          <w:b/>
          <w:spacing w:val="-7"/>
          <w:sz w:val="24"/>
          <w:szCs w:val="24"/>
        </w:rPr>
        <w:t>7</w:t>
      </w:r>
    </w:p>
    <w:p w14:paraId="0CF8A141" w14:textId="77777777" w:rsidR="00974E78" w:rsidRPr="005063AB" w:rsidRDefault="00F2139E" w:rsidP="005063AB">
      <w:pPr>
        <w:spacing w:before="43" w:after="120"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Odstąpienie</w:t>
      </w:r>
      <w:r w:rsidRPr="005063AB">
        <w:rPr>
          <w:rFonts w:ascii="Times New Roman" w:hAnsi="Times New Roman" w:cs="Times New Roman"/>
          <w:b/>
          <w:spacing w:val="-6"/>
          <w:sz w:val="24"/>
          <w:szCs w:val="24"/>
        </w:rPr>
        <w:t xml:space="preserve"> </w:t>
      </w:r>
      <w:r w:rsidRPr="005063AB">
        <w:rPr>
          <w:rFonts w:ascii="Times New Roman" w:hAnsi="Times New Roman" w:cs="Times New Roman"/>
          <w:b/>
          <w:sz w:val="24"/>
          <w:szCs w:val="24"/>
        </w:rPr>
        <w:t>od</w:t>
      </w:r>
      <w:r w:rsidRPr="005063AB">
        <w:rPr>
          <w:rFonts w:ascii="Times New Roman" w:hAnsi="Times New Roman" w:cs="Times New Roman"/>
          <w:b/>
          <w:spacing w:val="-5"/>
          <w:sz w:val="24"/>
          <w:szCs w:val="24"/>
        </w:rPr>
        <w:t xml:space="preserve"> </w:t>
      </w:r>
      <w:r w:rsidRPr="005063AB">
        <w:rPr>
          <w:rFonts w:ascii="Times New Roman" w:hAnsi="Times New Roman" w:cs="Times New Roman"/>
          <w:b/>
          <w:spacing w:val="-2"/>
          <w:sz w:val="24"/>
          <w:szCs w:val="24"/>
        </w:rPr>
        <w:t>umowy</w:t>
      </w:r>
    </w:p>
    <w:p w14:paraId="394EEB3E" w14:textId="77777777" w:rsidR="00974E78" w:rsidRPr="005063AB" w:rsidRDefault="00F2139E" w:rsidP="005063AB">
      <w:pPr>
        <w:pStyle w:val="Akapitzlist"/>
        <w:numPr>
          <w:ilvl w:val="0"/>
          <w:numId w:val="14"/>
        </w:numPr>
        <w:tabs>
          <w:tab w:val="left" w:pos="552"/>
        </w:tabs>
        <w:spacing w:line="360" w:lineRule="auto"/>
        <w:ind w:left="552" w:hanging="356"/>
        <w:rPr>
          <w:rFonts w:ascii="Times New Roman" w:hAnsi="Times New Roman" w:cs="Times New Roman"/>
          <w:sz w:val="24"/>
          <w:szCs w:val="24"/>
        </w:rPr>
      </w:pPr>
      <w:r w:rsidRPr="005063AB">
        <w:rPr>
          <w:rFonts w:ascii="Times New Roman" w:hAnsi="Times New Roman" w:cs="Times New Roman"/>
          <w:sz w:val="24"/>
          <w:szCs w:val="24"/>
        </w:rPr>
        <w:t>Zamawiający</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może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odstąpić</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przypadku</w:t>
      </w:r>
      <w:r w:rsidRPr="005063AB">
        <w:rPr>
          <w:rFonts w:ascii="Times New Roman" w:hAnsi="Times New Roman" w:cs="Times New Roman"/>
          <w:spacing w:val="-3"/>
          <w:sz w:val="24"/>
          <w:szCs w:val="24"/>
        </w:rPr>
        <w:t xml:space="preserve"> </w:t>
      </w:r>
      <w:r w:rsidRPr="005063AB">
        <w:rPr>
          <w:rFonts w:ascii="Times New Roman" w:hAnsi="Times New Roman" w:cs="Times New Roman"/>
          <w:spacing w:val="-4"/>
          <w:sz w:val="24"/>
          <w:szCs w:val="24"/>
        </w:rPr>
        <w:t>gdy:</w:t>
      </w:r>
    </w:p>
    <w:p w14:paraId="23A37EF2" w14:textId="77777777" w:rsidR="00974E78" w:rsidRPr="005063AB" w:rsidRDefault="00F2139E" w:rsidP="005063AB">
      <w:pPr>
        <w:pStyle w:val="Akapitzlist"/>
        <w:numPr>
          <w:ilvl w:val="1"/>
          <w:numId w:val="14"/>
        </w:numPr>
        <w:tabs>
          <w:tab w:val="left" w:pos="902"/>
          <w:tab w:val="left" w:pos="904"/>
        </w:tabs>
        <w:spacing w:before="43" w:line="360" w:lineRule="auto"/>
        <w:ind w:right="139"/>
        <w:rPr>
          <w:rFonts w:ascii="Times New Roman" w:hAnsi="Times New Roman" w:cs="Times New Roman"/>
          <w:sz w:val="24"/>
          <w:szCs w:val="24"/>
        </w:rPr>
      </w:pPr>
      <w:r w:rsidRPr="005063AB">
        <w:rPr>
          <w:rFonts w:ascii="Times New Roman" w:hAnsi="Times New Roman" w:cs="Times New Roman"/>
          <w:sz w:val="24"/>
          <w:szCs w:val="24"/>
        </w:rPr>
        <w:t>zaistnieje istotna zmiana okoliczności powodująca, że wykonanie 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 xml:space="preserve">nie leży w interesie publicznym czego nie można było przewidzieć w chwili zawarcia umowy. Zamawiający może odstąpić od umowy w terminie 30 dni od powzięcia </w:t>
      </w:r>
      <w:r w:rsidRPr="005063AB">
        <w:rPr>
          <w:rFonts w:ascii="Times New Roman" w:hAnsi="Times New Roman" w:cs="Times New Roman"/>
          <w:spacing w:val="-2"/>
          <w:sz w:val="24"/>
          <w:szCs w:val="24"/>
        </w:rPr>
        <w:t>wiadomości</w:t>
      </w:r>
      <w:r w:rsidR="00620C7B"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tych</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2"/>
          <w:sz w:val="24"/>
          <w:szCs w:val="24"/>
        </w:rPr>
        <w:t>okolicznościach;</w:t>
      </w:r>
    </w:p>
    <w:p w14:paraId="5249C016" w14:textId="77777777" w:rsidR="00974E78" w:rsidRPr="005063AB" w:rsidRDefault="00F2139E" w:rsidP="005063AB">
      <w:pPr>
        <w:pStyle w:val="Akapitzlist"/>
        <w:numPr>
          <w:ilvl w:val="1"/>
          <w:numId w:val="14"/>
        </w:numPr>
        <w:tabs>
          <w:tab w:val="left" w:pos="902"/>
          <w:tab w:val="left" w:pos="904"/>
        </w:tabs>
        <w:spacing w:before="42" w:line="360" w:lineRule="auto"/>
        <w:ind w:right="137"/>
        <w:rPr>
          <w:rFonts w:ascii="Times New Roman" w:hAnsi="Times New Roman" w:cs="Times New Roman"/>
          <w:sz w:val="24"/>
          <w:szCs w:val="24"/>
        </w:rPr>
      </w:pPr>
      <w:r w:rsidRPr="005063AB">
        <w:rPr>
          <w:rFonts w:ascii="Times New Roman" w:hAnsi="Times New Roman" w:cs="Times New Roman"/>
          <w:sz w:val="24"/>
          <w:szCs w:val="24"/>
        </w:rPr>
        <w:t>opóźnienie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wykonaniu</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przedmiotu</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lub</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któregokolwiek</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jej</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etapów trwa dłużej niż 30 dni;</w:t>
      </w:r>
    </w:p>
    <w:p w14:paraId="725AF257" w14:textId="77777777" w:rsidR="00974E78" w:rsidRPr="005063AB" w:rsidRDefault="00F2139E" w:rsidP="005063AB">
      <w:pPr>
        <w:pStyle w:val="Akapitzlist"/>
        <w:numPr>
          <w:ilvl w:val="1"/>
          <w:numId w:val="14"/>
        </w:numPr>
        <w:tabs>
          <w:tab w:val="left" w:pos="902"/>
          <w:tab w:val="left" w:pos="904"/>
        </w:tabs>
        <w:spacing w:before="1" w:line="360" w:lineRule="auto"/>
        <w:ind w:right="136"/>
        <w:rPr>
          <w:rFonts w:ascii="Times New Roman" w:hAnsi="Times New Roman" w:cs="Times New Roman"/>
          <w:sz w:val="24"/>
          <w:szCs w:val="24"/>
        </w:rPr>
      </w:pPr>
      <w:r w:rsidRPr="005063AB">
        <w:rPr>
          <w:rFonts w:ascii="Times New Roman" w:hAnsi="Times New Roman" w:cs="Times New Roman"/>
          <w:sz w:val="24"/>
          <w:szCs w:val="24"/>
        </w:rPr>
        <w:lastRenderedPageBreak/>
        <w:t>Wykonawca bez zgody Zamawiającego powierzy wykonanie przedmiotu umowy innej osobie;</w:t>
      </w:r>
    </w:p>
    <w:p w14:paraId="260FF875" w14:textId="77777777" w:rsidR="00974E78" w:rsidRPr="005063AB" w:rsidRDefault="00F2139E" w:rsidP="005063AB">
      <w:pPr>
        <w:pStyle w:val="Akapitzlist"/>
        <w:numPr>
          <w:ilvl w:val="1"/>
          <w:numId w:val="14"/>
        </w:numPr>
        <w:tabs>
          <w:tab w:val="left" w:pos="903"/>
        </w:tabs>
        <w:spacing w:line="360" w:lineRule="auto"/>
        <w:ind w:left="903" w:hanging="354"/>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57"/>
          <w:w w:val="150"/>
          <w:sz w:val="24"/>
          <w:szCs w:val="24"/>
        </w:rPr>
        <w:t xml:space="preserve"> </w:t>
      </w:r>
      <w:r w:rsidRPr="005063AB">
        <w:rPr>
          <w:rFonts w:ascii="Times New Roman" w:hAnsi="Times New Roman" w:cs="Times New Roman"/>
          <w:sz w:val="24"/>
          <w:szCs w:val="24"/>
        </w:rPr>
        <w:t>realizuje</w:t>
      </w:r>
      <w:r w:rsidRPr="005063AB">
        <w:rPr>
          <w:rFonts w:ascii="Times New Roman" w:hAnsi="Times New Roman" w:cs="Times New Roman"/>
          <w:spacing w:val="59"/>
          <w:w w:val="150"/>
          <w:sz w:val="24"/>
          <w:szCs w:val="24"/>
        </w:rPr>
        <w:t xml:space="preserve"> </w:t>
      </w:r>
      <w:r w:rsidRPr="005063AB">
        <w:rPr>
          <w:rFonts w:ascii="Times New Roman" w:hAnsi="Times New Roman" w:cs="Times New Roman"/>
          <w:sz w:val="24"/>
          <w:szCs w:val="24"/>
        </w:rPr>
        <w:t>umowę</w:t>
      </w:r>
      <w:r w:rsidRPr="005063AB">
        <w:rPr>
          <w:rFonts w:ascii="Times New Roman" w:hAnsi="Times New Roman" w:cs="Times New Roman"/>
          <w:spacing w:val="58"/>
          <w:w w:val="150"/>
          <w:sz w:val="24"/>
          <w:szCs w:val="24"/>
        </w:rPr>
        <w:t xml:space="preserve"> </w:t>
      </w:r>
      <w:r w:rsidRPr="005063AB">
        <w:rPr>
          <w:rFonts w:ascii="Times New Roman" w:hAnsi="Times New Roman" w:cs="Times New Roman"/>
          <w:sz w:val="24"/>
          <w:szCs w:val="24"/>
        </w:rPr>
        <w:t>niezgodnie</w:t>
      </w:r>
      <w:r w:rsidRPr="005063AB">
        <w:rPr>
          <w:rFonts w:ascii="Times New Roman" w:hAnsi="Times New Roman" w:cs="Times New Roman"/>
          <w:spacing w:val="59"/>
          <w:w w:val="150"/>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56"/>
          <w:w w:val="150"/>
          <w:sz w:val="24"/>
          <w:szCs w:val="24"/>
        </w:rPr>
        <w:t xml:space="preserve"> </w:t>
      </w:r>
      <w:r w:rsidRPr="005063AB">
        <w:rPr>
          <w:rFonts w:ascii="Times New Roman" w:hAnsi="Times New Roman" w:cs="Times New Roman"/>
          <w:sz w:val="24"/>
          <w:szCs w:val="24"/>
        </w:rPr>
        <w:t>opisem</w:t>
      </w:r>
      <w:r w:rsidRPr="005063AB">
        <w:rPr>
          <w:rFonts w:ascii="Times New Roman" w:hAnsi="Times New Roman" w:cs="Times New Roman"/>
          <w:spacing w:val="58"/>
          <w:w w:val="150"/>
          <w:sz w:val="24"/>
          <w:szCs w:val="24"/>
        </w:rPr>
        <w:t xml:space="preserve"> </w:t>
      </w:r>
      <w:r w:rsidRPr="005063AB">
        <w:rPr>
          <w:rFonts w:ascii="Times New Roman" w:hAnsi="Times New Roman" w:cs="Times New Roman"/>
          <w:sz w:val="24"/>
          <w:szCs w:val="24"/>
        </w:rPr>
        <w:t>przedmiotu</w:t>
      </w:r>
      <w:r w:rsidRPr="005063AB">
        <w:rPr>
          <w:rFonts w:ascii="Times New Roman" w:hAnsi="Times New Roman" w:cs="Times New Roman"/>
          <w:spacing w:val="58"/>
          <w:w w:val="150"/>
          <w:sz w:val="24"/>
          <w:szCs w:val="24"/>
        </w:rPr>
        <w:t xml:space="preserve"> </w:t>
      </w:r>
      <w:r w:rsidRPr="005063AB">
        <w:rPr>
          <w:rFonts w:ascii="Times New Roman" w:hAnsi="Times New Roman" w:cs="Times New Roman"/>
          <w:spacing w:val="-2"/>
          <w:sz w:val="24"/>
          <w:szCs w:val="24"/>
        </w:rPr>
        <w:t>zamówienia,</w:t>
      </w:r>
      <w:r w:rsidR="00620C7B"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sposób</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sprzeczny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umową</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albo</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nienależytą</w:t>
      </w:r>
      <w:r w:rsidRPr="005063AB">
        <w:rPr>
          <w:rFonts w:ascii="Times New Roman" w:hAnsi="Times New Roman" w:cs="Times New Roman"/>
          <w:spacing w:val="-2"/>
          <w:sz w:val="24"/>
          <w:szCs w:val="24"/>
        </w:rPr>
        <w:t xml:space="preserve"> starannością,</w:t>
      </w:r>
    </w:p>
    <w:p w14:paraId="4DBB55ED" w14:textId="35A05571" w:rsidR="00974E78" w:rsidRPr="005063AB" w:rsidRDefault="00F2139E" w:rsidP="005063AB">
      <w:pPr>
        <w:pStyle w:val="Akapitzlist"/>
        <w:numPr>
          <w:ilvl w:val="1"/>
          <w:numId w:val="14"/>
        </w:numPr>
        <w:tabs>
          <w:tab w:val="left" w:pos="902"/>
          <w:tab w:val="left" w:pos="904"/>
        </w:tabs>
        <w:spacing w:before="43" w:line="360" w:lineRule="auto"/>
        <w:ind w:right="139"/>
        <w:rPr>
          <w:rFonts w:ascii="Times New Roman" w:hAnsi="Times New Roman" w:cs="Times New Roman"/>
          <w:sz w:val="24"/>
          <w:szCs w:val="24"/>
        </w:rPr>
      </w:pPr>
      <w:r w:rsidRPr="005063AB">
        <w:rPr>
          <w:rFonts w:ascii="Times New Roman" w:hAnsi="Times New Roman" w:cs="Times New Roman"/>
          <w:sz w:val="24"/>
          <w:szCs w:val="24"/>
        </w:rPr>
        <w:t xml:space="preserve">Wykonawca opóźnia się z rozpoczęciem lub wykonaniem przedmiotu umowy tak dalece, że nie jest prawdopodobne, </w:t>
      </w:r>
      <w:r w:rsidR="008C423D" w:rsidRPr="005063AB">
        <w:rPr>
          <w:rFonts w:ascii="Times New Roman" w:hAnsi="Times New Roman" w:cs="Times New Roman"/>
          <w:sz w:val="24"/>
          <w:szCs w:val="24"/>
        </w:rPr>
        <w:t xml:space="preserve">aby </w:t>
      </w:r>
      <w:r w:rsidRPr="005063AB">
        <w:rPr>
          <w:rFonts w:ascii="Times New Roman" w:hAnsi="Times New Roman" w:cs="Times New Roman"/>
          <w:sz w:val="24"/>
          <w:szCs w:val="24"/>
        </w:rPr>
        <w:t>ukończył je w terminie, o którym mowa w § 2 ust. 1</w:t>
      </w:r>
      <w:r w:rsidR="005D68C3">
        <w:rPr>
          <w:rFonts w:ascii="Times New Roman" w:hAnsi="Times New Roman" w:cs="Times New Roman"/>
          <w:sz w:val="24"/>
          <w:szCs w:val="24"/>
        </w:rPr>
        <w:t>.</w:t>
      </w:r>
    </w:p>
    <w:p w14:paraId="26DC527F" w14:textId="77777777" w:rsidR="00974E78" w:rsidRPr="005063AB" w:rsidRDefault="00F2139E" w:rsidP="005063AB">
      <w:pPr>
        <w:pStyle w:val="Akapitzlist"/>
        <w:numPr>
          <w:ilvl w:val="1"/>
          <w:numId w:val="14"/>
        </w:numPr>
        <w:tabs>
          <w:tab w:val="left" w:pos="902"/>
          <w:tab w:val="left" w:pos="904"/>
        </w:tabs>
        <w:spacing w:line="360" w:lineRule="auto"/>
        <w:ind w:right="139"/>
        <w:rPr>
          <w:rFonts w:ascii="Times New Roman" w:hAnsi="Times New Roman" w:cs="Times New Roman"/>
          <w:sz w:val="24"/>
          <w:szCs w:val="24"/>
        </w:rPr>
      </w:pPr>
      <w:r w:rsidRPr="005063AB">
        <w:rPr>
          <w:rFonts w:ascii="Times New Roman" w:hAnsi="Times New Roman" w:cs="Times New Roman"/>
          <w:sz w:val="24"/>
          <w:szCs w:val="24"/>
        </w:rPr>
        <w:t>wady</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przedmiocie</w:t>
      </w:r>
      <w:r w:rsidRPr="005063AB">
        <w:rPr>
          <w:rFonts w:ascii="Times New Roman" w:hAnsi="Times New Roman" w:cs="Times New Roman"/>
          <w:spacing w:val="38"/>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38"/>
          <w:sz w:val="24"/>
          <w:szCs w:val="24"/>
        </w:rPr>
        <w:t xml:space="preserve"> </w:t>
      </w:r>
      <w:r w:rsidRPr="005063AB">
        <w:rPr>
          <w:rFonts w:ascii="Times New Roman" w:hAnsi="Times New Roman" w:cs="Times New Roman"/>
          <w:sz w:val="24"/>
          <w:szCs w:val="24"/>
        </w:rPr>
        <w:t>dadzą</w:t>
      </w:r>
      <w:r w:rsidRPr="005063AB">
        <w:rPr>
          <w:rFonts w:ascii="Times New Roman" w:hAnsi="Times New Roman" w:cs="Times New Roman"/>
          <w:spacing w:val="38"/>
          <w:sz w:val="24"/>
          <w:szCs w:val="24"/>
        </w:rPr>
        <w:t xml:space="preserve"> </w:t>
      </w:r>
      <w:r w:rsidRPr="005063AB">
        <w:rPr>
          <w:rFonts w:ascii="Times New Roman" w:hAnsi="Times New Roman" w:cs="Times New Roman"/>
          <w:sz w:val="24"/>
          <w:szCs w:val="24"/>
        </w:rPr>
        <w:t>się</w:t>
      </w:r>
      <w:r w:rsidRPr="005063AB">
        <w:rPr>
          <w:rFonts w:ascii="Times New Roman" w:hAnsi="Times New Roman" w:cs="Times New Roman"/>
          <w:spacing w:val="38"/>
          <w:sz w:val="24"/>
          <w:szCs w:val="24"/>
        </w:rPr>
        <w:t xml:space="preserve"> </w:t>
      </w:r>
      <w:r w:rsidRPr="005063AB">
        <w:rPr>
          <w:rFonts w:ascii="Times New Roman" w:hAnsi="Times New Roman" w:cs="Times New Roman"/>
          <w:sz w:val="24"/>
          <w:szCs w:val="24"/>
        </w:rPr>
        <w:t>usunąć</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albo</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okoliczności</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wynika, że Wykonawca nie zdoła ich usunąć w odpowiednim czasie.</w:t>
      </w:r>
    </w:p>
    <w:p w14:paraId="6D558D1A" w14:textId="77777777" w:rsidR="00974E78" w:rsidRPr="005063AB" w:rsidRDefault="00F2139E" w:rsidP="005063AB">
      <w:pPr>
        <w:pStyle w:val="Akapitzlist"/>
        <w:numPr>
          <w:ilvl w:val="0"/>
          <w:numId w:val="14"/>
        </w:numPr>
        <w:tabs>
          <w:tab w:val="left" w:pos="356"/>
        </w:tabs>
        <w:spacing w:line="360" w:lineRule="auto"/>
        <w:ind w:right="135"/>
        <w:rPr>
          <w:rFonts w:ascii="Times New Roman" w:hAnsi="Times New Roman" w:cs="Times New Roman"/>
          <w:sz w:val="24"/>
          <w:szCs w:val="24"/>
        </w:rPr>
      </w:pPr>
      <w:r w:rsidRPr="005063AB">
        <w:rPr>
          <w:rFonts w:ascii="Times New Roman" w:hAnsi="Times New Roman" w:cs="Times New Roman"/>
          <w:sz w:val="24"/>
          <w:szCs w:val="24"/>
        </w:rPr>
        <w:t>Odstąpienie</w:t>
      </w:r>
      <w:r w:rsidRPr="005063AB">
        <w:rPr>
          <w:rFonts w:ascii="Times New Roman" w:hAnsi="Times New Roman" w:cs="Times New Roman"/>
          <w:spacing w:val="20"/>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20"/>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powodów,</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których</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mowa</w:t>
      </w:r>
      <w:r w:rsidRPr="005063AB">
        <w:rPr>
          <w:rFonts w:ascii="Times New Roman" w:hAnsi="Times New Roman" w:cs="Times New Roman"/>
          <w:spacing w:val="27"/>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1</w:t>
      </w:r>
      <w:r w:rsidRPr="005063AB">
        <w:rPr>
          <w:rFonts w:ascii="Times New Roman" w:hAnsi="Times New Roman" w:cs="Times New Roman"/>
          <w:spacing w:val="20"/>
          <w:sz w:val="24"/>
          <w:szCs w:val="24"/>
        </w:rPr>
        <w:t xml:space="preserve"> </w:t>
      </w:r>
      <w:r w:rsidR="000B6B68" w:rsidRPr="005063AB">
        <w:rPr>
          <w:rFonts w:ascii="Times New Roman" w:hAnsi="Times New Roman" w:cs="Times New Roman"/>
          <w:sz w:val="24"/>
          <w:szCs w:val="24"/>
        </w:rPr>
        <w:t>pkt</w:t>
      </w:r>
      <w:r w:rsidRPr="005063AB">
        <w:rPr>
          <w:rFonts w:ascii="Times New Roman" w:hAnsi="Times New Roman" w:cs="Times New Roman"/>
          <w:spacing w:val="24"/>
          <w:sz w:val="24"/>
          <w:szCs w:val="24"/>
        </w:rPr>
        <w:t xml:space="preserve"> </w:t>
      </w:r>
      <w:r w:rsidRPr="005063AB">
        <w:rPr>
          <w:rFonts w:ascii="Times New Roman" w:hAnsi="Times New Roman" w:cs="Times New Roman"/>
          <w:sz w:val="24"/>
          <w:szCs w:val="24"/>
        </w:rPr>
        <w:t>2</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6</w:t>
      </w:r>
      <w:r w:rsidRPr="005063AB">
        <w:rPr>
          <w:rFonts w:ascii="Times New Roman" w:hAnsi="Times New Roman" w:cs="Times New Roman"/>
          <w:spacing w:val="21"/>
          <w:sz w:val="24"/>
          <w:szCs w:val="24"/>
        </w:rPr>
        <w:t xml:space="preserve"> </w:t>
      </w:r>
      <w:r w:rsidRPr="005063AB">
        <w:rPr>
          <w:rFonts w:ascii="Times New Roman" w:hAnsi="Times New Roman" w:cs="Times New Roman"/>
          <w:spacing w:val="-2"/>
          <w:sz w:val="24"/>
          <w:szCs w:val="24"/>
        </w:rPr>
        <w:t>niniejszego</w:t>
      </w:r>
      <w:r w:rsidR="00D60F1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paragrafu,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zwalnia</w:t>
      </w:r>
      <w:r w:rsidRPr="005063AB">
        <w:rPr>
          <w:rFonts w:ascii="Times New Roman" w:hAnsi="Times New Roman" w:cs="Times New Roman"/>
          <w:spacing w:val="9"/>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zapłaty</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kary</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umownej</w:t>
      </w:r>
      <w:r w:rsidRPr="005063AB">
        <w:rPr>
          <w:rFonts w:ascii="Times New Roman" w:hAnsi="Times New Roman" w:cs="Times New Roman"/>
          <w:spacing w:val="7"/>
          <w:sz w:val="24"/>
          <w:szCs w:val="24"/>
        </w:rPr>
        <w:t xml:space="preserve"> </w:t>
      </w:r>
      <w:r w:rsidRPr="005063AB">
        <w:rPr>
          <w:rFonts w:ascii="Times New Roman" w:hAnsi="Times New Roman" w:cs="Times New Roman"/>
          <w:spacing w:val="-10"/>
          <w:sz w:val="24"/>
          <w:szCs w:val="24"/>
        </w:rPr>
        <w:t>i</w:t>
      </w:r>
      <w:r w:rsidR="00D60F19" w:rsidRPr="005063AB">
        <w:rPr>
          <w:rFonts w:ascii="Times New Roman" w:hAnsi="Times New Roman" w:cs="Times New Roman"/>
          <w:spacing w:val="-10"/>
          <w:sz w:val="24"/>
          <w:szCs w:val="24"/>
        </w:rPr>
        <w:t xml:space="preserve"> </w:t>
      </w:r>
      <w:r w:rsidRPr="005063AB">
        <w:rPr>
          <w:rFonts w:ascii="Times New Roman" w:hAnsi="Times New Roman" w:cs="Times New Roman"/>
          <w:sz w:val="24"/>
          <w:szCs w:val="24"/>
        </w:rPr>
        <w:t>odszkodowania na zasadach ogólnych i może nastąpić w terminie 30 dni od powzięcia wiadomości o okolicznościach stanowiących podstawę do odstąpienia.</w:t>
      </w:r>
    </w:p>
    <w:p w14:paraId="06131CC7" w14:textId="77777777" w:rsidR="00974E78" w:rsidRPr="005063AB" w:rsidRDefault="00F2139E" w:rsidP="005063AB">
      <w:pPr>
        <w:pStyle w:val="Akapitzlist"/>
        <w:numPr>
          <w:ilvl w:val="0"/>
          <w:numId w:val="14"/>
        </w:numPr>
        <w:tabs>
          <w:tab w:val="left" w:pos="552"/>
          <w:tab w:val="left" w:pos="554"/>
        </w:tabs>
        <w:spacing w:before="2" w:line="360" w:lineRule="auto"/>
        <w:ind w:right="136"/>
        <w:rPr>
          <w:rFonts w:ascii="Times New Roman" w:hAnsi="Times New Roman" w:cs="Times New Roman"/>
          <w:sz w:val="24"/>
          <w:szCs w:val="24"/>
        </w:rPr>
      </w:pPr>
      <w:r w:rsidRPr="005063AB">
        <w:rPr>
          <w:rFonts w:ascii="Times New Roman" w:hAnsi="Times New Roman" w:cs="Times New Roman"/>
          <w:sz w:val="24"/>
          <w:szCs w:val="24"/>
        </w:rPr>
        <w:t>Oświadczenie</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odstąpieniu</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następuje</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na</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piśmie.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Po doręczeniu oświadczenia o odstąpieniu od umowy Wykonawca zobowiązany jest niezwłocznie,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później</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niż</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terminie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5</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dni,</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zwrotu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dokumentów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pobranych</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 xml:space="preserve">od </w:t>
      </w:r>
      <w:r w:rsidRPr="005063AB">
        <w:rPr>
          <w:rFonts w:ascii="Times New Roman" w:hAnsi="Times New Roman" w:cs="Times New Roman"/>
          <w:spacing w:val="-2"/>
          <w:sz w:val="24"/>
          <w:szCs w:val="24"/>
        </w:rPr>
        <w:t>Zamawiającego.</w:t>
      </w:r>
    </w:p>
    <w:p w14:paraId="2643BB5D" w14:textId="77777777" w:rsidR="001356EC" w:rsidRPr="005063AB" w:rsidRDefault="001356EC" w:rsidP="005063AB">
      <w:pPr>
        <w:spacing w:line="360" w:lineRule="auto"/>
        <w:rPr>
          <w:rFonts w:ascii="Times New Roman" w:hAnsi="Times New Roman" w:cs="Times New Roman"/>
          <w:b/>
          <w:sz w:val="24"/>
          <w:szCs w:val="24"/>
        </w:rPr>
      </w:pPr>
    </w:p>
    <w:p w14:paraId="0F7793B0" w14:textId="6C11AF83" w:rsidR="00974E78" w:rsidRPr="005063AB" w:rsidRDefault="00F2139E" w:rsidP="005063AB">
      <w:pPr>
        <w:spacing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DB1532">
        <w:rPr>
          <w:rFonts w:ascii="Times New Roman" w:hAnsi="Times New Roman" w:cs="Times New Roman"/>
          <w:b/>
          <w:spacing w:val="-5"/>
          <w:sz w:val="24"/>
          <w:szCs w:val="24"/>
        </w:rPr>
        <w:t>8</w:t>
      </w:r>
    </w:p>
    <w:p w14:paraId="2C32F1B6" w14:textId="4716F002" w:rsidR="008C423D" w:rsidRPr="005063AB" w:rsidRDefault="00F2139E" w:rsidP="003F7572">
      <w:pPr>
        <w:spacing w:before="43" w:after="120" w:line="360" w:lineRule="auto"/>
        <w:ind w:left="56"/>
        <w:jc w:val="center"/>
        <w:rPr>
          <w:rFonts w:ascii="Times New Roman" w:hAnsi="Times New Roman" w:cs="Times New Roman"/>
          <w:b/>
          <w:spacing w:val="-2"/>
          <w:sz w:val="24"/>
          <w:szCs w:val="24"/>
        </w:rPr>
      </w:pPr>
      <w:r w:rsidRPr="005063AB">
        <w:rPr>
          <w:rFonts w:ascii="Times New Roman" w:hAnsi="Times New Roman" w:cs="Times New Roman"/>
          <w:b/>
          <w:spacing w:val="-2"/>
          <w:sz w:val="24"/>
          <w:szCs w:val="24"/>
        </w:rPr>
        <w:t>Zatrudnienie</w:t>
      </w:r>
    </w:p>
    <w:p w14:paraId="67824F5D" w14:textId="500167C1" w:rsidR="008C423D" w:rsidRPr="00DB1532" w:rsidRDefault="008C423D" w:rsidP="00DB1532">
      <w:pPr>
        <w:widowControl/>
        <w:autoSpaceDE/>
        <w:autoSpaceDN/>
        <w:spacing w:line="360" w:lineRule="auto"/>
        <w:jc w:val="both"/>
        <w:rPr>
          <w:rFonts w:ascii="Times New Roman" w:eastAsia="Times New Roman" w:hAnsi="Times New Roman" w:cs="Times New Roman"/>
          <w:b/>
          <w:sz w:val="24"/>
          <w:szCs w:val="24"/>
          <w:lang w:eastAsia="ar-SA"/>
        </w:rPr>
      </w:pPr>
      <w:r w:rsidRPr="00DB1532">
        <w:rPr>
          <w:rFonts w:ascii="Times New Roman" w:eastAsia="Times New Roman" w:hAnsi="Times New Roman" w:cs="Times New Roman"/>
          <w:bCs/>
          <w:sz w:val="24"/>
          <w:szCs w:val="24"/>
          <w:lang w:eastAsia="pl-PL"/>
        </w:rPr>
        <w:t>1.Zamawiający określa obowiązek zatrudnienia na podstawie stosunku pracy osoby wykonującej czynności w zakresie realizacji przedmiotu zamówienia tj.</w:t>
      </w:r>
      <w:r w:rsidR="00963097" w:rsidRPr="00DB1532">
        <w:rPr>
          <w:rFonts w:ascii="Times New Roman" w:eastAsia="Times New Roman" w:hAnsi="Times New Roman" w:cs="Times New Roman"/>
          <w:bCs/>
          <w:sz w:val="24"/>
          <w:szCs w:val="24"/>
          <w:lang w:eastAsia="pl-PL"/>
        </w:rPr>
        <w:t xml:space="preserve"> </w:t>
      </w:r>
      <w:r w:rsidRPr="00DB1532">
        <w:rPr>
          <w:rFonts w:ascii="Times New Roman" w:eastAsia="Times New Roman" w:hAnsi="Times New Roman" w:cs="Times New Roman"/>
          <w:bCs/>
          <w:sz w:val="24"/>
          <w:szCs w:val="24"/>
          <w:lang w:eastAsia="pl-PL"/>
        </w:rPr>
        <w:t xml:space="preserve">osoby biorące udział przy </w:t>
      </w:r>
      <w:r w:rsidRPr="00DB1532">
        <w:rPr>
          <w:rFonts w:ascii="Times New Roman" w:hAnsi="Times New Roman" w:cs="Times New Roman"/>
          <w:bCs/>
          <w:sz w:val="24"/>
          <w:szCs w:val="24"/>
        </w:rPr>
        <w:t xml:space="preserve"> opracowaniu </w:t>
      </w:r>
      <w:r w:rsidR="003F7572" w:rsidRPr="00DB1532">
        <w:rPr>
          <w:rFonts w:ascii="Times New Roman" w:eastAsia="Times New Roman" w:hAnsi="Times New Roman" w:cs="Times New Roman"/>
          <w:bCs/>
          <w:sz w:val="24"/>
          <w:szCs w:val="24"/>
          <w:lang w:eastAsia="ar-SA"/>
        </w:rPr>
        <w:t>dokumentacji projektowej  dla zadania „REWITALIZACJA OBIEKTU PAŁACOWEGO W BRANICY RADZYŃSKIEJ”</w:t>
      </w:r>
      <w:r w:rsidR="00DB1532">
        <w:rPr>
          <w:rFonts w:ascii="Times New Roman" w:eastAsia="Times New Roman" w:hAnsi="Times New Roman" w:cs="Times New Roman"/>
          <w:bCs/>
          <w:sz w:val="24"/>
          <w:szCs w:val="24"/>
          <w:lang w:eastAsia="ar-SA"/>
        </w:rPr>
        <w:t xml:space="preserve"> </w:t>
      </w:r>
      <w:r w:rsidRPr="00DB1532">
        <w:rPr>
          <w:rFonts w:ascii="Times New Roman" w:hAnsi="Times New Roman" w:cs="Times New Roman"/>
          <w:sz w:val="24"/>
          <w:szCs w:val="24"/>
        </w:rPr>
        <w:t>objęte zakresem zamówienia wskazanym w pkt 4.1-4.</w:t>
      </w:r>
      <w:r w:rsidR="003F7572" w:rsidRPr="00DB1532">
        <w:rPr>
          <w:rFonts w:ascii="Times New Roman" w:hAnsi="Times New Roman" w:cs="Times New Roman"/>
          <w:sz w:val="24"/>
          <w:szCs w:val="24"/>
        </w:rPr>
        <w:t>3</w:t>
      </w:r>
      <w:r w:rsidRPr="00DB1532">
        <w:rPr>
          <w:rFonts w:ascii="Times New Roman" w:hAnsi="Times New Roman" w:cs="Times New Roman"/>
          <w:sz w:val="24"/>
          <w:szCs w:val="24"/>
        </w:rPr>
        <w:t xml:space="preserve"> SWZ.</w:t>
      </w:r>
      <w:r w:rsidRPr="00DB1532">
        <w:rPr>
          <w:rFonts w:ascii="Times New Roman" w:hAnsi="Times New Roman" w:cs="Times New Roman"/>
          <w:i/>
          <w:sz w:val="24"/>
          <w:szCs w:val="24"/>
        </w:rPr>
        <w:t>(Obowiązek ten nie dotyczy sytuacji, gdy prace te będą wykonywane samodzielnie i osobiście przez osoby fizyczne prowadzące działalność gospodarczą w postaci tzw. samozatrudnienia, jako podwykonawcy).</w:t>
      </w:r>
    </w:p>
    <w:p w14:paraId="0D2BA204" w14:textId="2EFD8580" w:rsidR="008C423D" w:rsidRPr="005063AB" w:rsidRDefault="008C423D" w:rsidP="005063AB">
      <w:pPr>
        <w:tabs>
          <w:tab w:val="left" w:pos="556"/>
        </w:tabs>
        <w:spacing w:line="360" w:lineRule="auto"/>
        <w:ind w:right="138"/>
        <w:jc w:val="both"/>
        <w:rPr>
          <w:rFonts w:ascii="Times New Roman" w:hAnsi="Times New Roman" w:cs="Times New Roman"/>
          <w:sz w:val="24"/>
          <w:szCs w:val="24"/>
        </w:rPr>
      </w:pPr>
      <w:r w:rsidRPr="005063AB">
        <w:rPr>
          <w:rFonts w:ascii="Times New Roman" w:hAnsi="Times New Roman" w:cs="Times New Roman"/>
          <w:sz w:val="24"/>
          <w:szCs w:val="24"/>
        </w:rPr>
        <w:t>2.Wykonawca lub podwykonawca zobowiązuje się, że w czasie realizacji przedmiotu 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będzie zatrudniał na podstawie 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 pracę osoby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wykonujące wskazane przez Zamawiającego czynności w zakresie realizacji zamówienia, jeżeli wykonanie tych czynności polega na wykonywaniu pracy w sposób określony w art. 22 § 1 ustawy z dnia 26 czerwca 1974 r. - Kodeks pracy (Dz. U. z 202</w:t>
      </w:r>
      <w:r w:rsidR="005D68C3">
        <w:rPr>
          <w:rFonts w:ascii="Times New Roman" w:hAnsi="Times New Roman" w:cs="Times New Roman"/>
          <w:sz w:val="24"/>
          <w:szCs w:val="24"/>
        </w:rPr>
        <w:t>5</w:t>
      </w:r>
      <w:r w:rsidRPr="005063AB">
        <w:rPr>
          <w:rFonts w:ascii="Times New Roman" w:hAnsi="Times New Roman" w:cs="Times New Roman"/>
          <w:sz w:val="24"/>
          <w:szCs w:val="24"/>
        </w:rPr>
        <w:t xml:space="preserve"> r., poz.</w:t>
      </w:r>
      <w:r w:rsidR="005D68C3">
        <w:rPr>
          <w:rFonts w:ascii="Times New Roman" w:hAnsi="Times New Roman" w:cs="Times New Roman"/>
          <w:sz w:val="24"/>
          <w:szCs w:val="24"/>
        </w:rPr>
        <w:t xml:space="preserve">277 z </w:t>
      </w:r>
      <w:proofErr w:type="spellStart"/>
      <w:r w:rsidR="005D68C3">
        <w:rPr>
          <w:rFonts w:ascii="Times New Roman" w:hAnsi="Times New Roman" w:cs="Times New Roman"/>
          <w:sz w:val="24"/>
          <w:szCs w:val="24"/>
        </w:rPr>
        <w:t>późn</w:t>
      </w:r>
      <w:proofErr w:type="spellEnd"/>
      <w:r w:rsidR="005D68C3">
        <w:rPr>
          <w:rFonts w:ascii="Times New Roman" w:hAnsi="Times New Roman" w:cs="Times New Roman"/>
          <w:sz w:val="24"/>
          <w:szCs w:val="24"/>
        </w:rPr>
        <w:t>. zm.</w:t>
      </w:r>
      <w:r w:rsidRPr="005063AB">
        <w:rPr>
          <w:rFonts w:ascii="Times New Roman" w:hAnsi="Times New Roman" w:cs="Times New Roman"/>
          <w:sz w:val="24"/>
          <w:szCs w:val="24"/>
        </w:rPr>
        <w:t xml:space="preserve">). Warunek zostanie spełniony poprzez zatrudnienie na umowę o pracę nowych pracowników lub wyznaczenie do realizacji </w:t>
      </w:r>
      <w:r w:rsidRPr="005063AB">
        <w:rPr>
          <w:rFonts w:ascii="Times New Roman" w:hAnsi="Times New Roman" w:cs="Times New Roman"/>
          <w:sz w:val="24"/>
          <w:szCs w:val="24"/>
        </w:rPr>
        <w:lastRenderedPageBreak/>
        <w:t>przedmiotu umowy pracowników już zatrudnionych u Wykonawcy.</w:t>
      </w:r>
    </w:p>
    <w:p w14:paraId="55A763C6" w14:textId="15761713" w:rsidR="008C423D" w:rsidRPr="005063AB" w:rsidRDefault="008C423D"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3.Wykonawca składa wykaz osób oddelegowanych do realizacji zamówienia wraz z oświadczeniem o tym, że ta osoba  jest zatrudniona na podstawie  stosunku pracy najpóźniej przed przystąpieniem do  wykonywania usług. Zamawiający nie przekaże Wykonawcy  dokumentacji do momentu otrzymania wykazu, o którym mowa w  zdaniu poprzedzającym. Wynikła z tego zwłoka w realizacji przedmiotu zamówienia będzie traktowana, jako zwłoka z winy Wykonawcy.</w:t>
      </w:r>
    </w:p>
    <w:p w14:paraId="11AB7D39" w14:textId="3A9350AC" w:rsidR="008C423D" w:rsidRPr="005063AB" w:rsidRDefault="005C680B"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4.</w:t>
      </w:r>
      <w:r w:rsidR="008C423D" w:rsidRPr="005063AB">
        <w:rPr>
          <w:rFonts w:ascii="Times New Roman" w:eastAsia="Times New Roman" w:hAnsi="Times New Roman" w:cs="Times New Roman"/>
          <w:bCs/>
          <w:sz w:val="24"/>
          <w:szCs w:val="24"/>
          <w:lang w:eastAsia="pl-PL"/>
        </w:rPr>
        <w:t>Każdorazowa zmiana wykazu osób, o którym mowa w ust.3 nie wymaga aneksu do umowy Wykonawca przedstawia na piśmie korektę listy osób oddelegowanych do wykonywania zamówienia do  Zamawiającego w terminie 7 dni od dnia dokonania zmiany osoby oddelegowanej do realizacji zamówienia.</w:t>
      </w:r>
    </w:p>
    <w:p w14:paraId="7AEFB976" w14:textId="6BBC8C1B" w:rsidR="008C423D" w:rsidRPr="005063AB" w:rsidRDefault="008C423D"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 xml:space="preserve">5.Zamawiajacy zastrzega sobie prawo przeprowadzenia kontroli </w:t>
      </w:r>
      <w:r w:rsidR="00935500" w:rsidRPr="005063AB">
        <w:rPr>
          <w:rFonts w:ascii="Times New Roman" w:eastAsia="Times New Roman" w:hAnsi="Times New Roman" w:cs="Times New Roman"/>
          <w:bCs/>
          <w:sz w:val="24"/>
          <w:szCs w:val="24"/>
          <w:lang w:eastAsia="pl-PL"/>
        </w:rPr>
        <w:t xml:space="preserve">w siedzibie Wykonawcy </w:t>
      </w:r>
      <w:r w:rsidRPr="005063AB">
        <w:rPr>
          <w:rFonts w:ascii="Times New Roman" w:eastAsia="Times New Roman" w:hAnsi="Times New Roman" w:cs="Times New Roman"/>
          <w:bCs/>
          <w:sz w:val="24"/>
          <w:szCs w:val="24"/>
          <w:lang w:eastAsia="pl-PL"/>
        </w:rPr>
        <w:t>w celu zweryfikowania, czy osoba wykonująca czynności  przy realizacji zamówienia jest osobą wskazaną przez Wykonawcę w wykazie, o którym mowa w ust.3. Osoba oddelegowana przez Wykonawcę  jest  zobowiązana podać imię i nazwisko podczas kontroli przeprowadzanej przez Zamawiającego. W razie odmowy podania danych umożliwiających identyfikację osoby wykonującej ww. czynności Zamawiający wzywa Wykonawcę do wydania zakazu wykonywania przez tę osobę  prac</w:t>
      </w:r>
      <w:r w:rsidR="00935500" w:rsidRPr="005063AB">
        <w:rPr>
          <w:rFonts w:ascii="Times New Roman" w:eastAsia="Times New Roman" w:hAnsi="Times New Roman" w:cs="Times New Roman"/>
          <w:bCs/>
          <w:sz w:val="24"/>
          <w:szCs w:val="24"/>
          <w:lang w:eastAsia="pl-PL"/>
        </w:rPr>
        <w:t>/usług</w:t>
      </w:r>
      <w:r w:rsidRPr="005063AB">
        <w:rPr>
          <w:rFonts w:ascii="Times New Roman" w:eastAsia="Times New Roman" w:hAnsi="Times New Roman" w:cs="Times New Roman"/>
          <w:bCs/>
          <w:sz w:val="24"/>
          <w:szCs w:val="24"/>
          <w:lang w:eastAsia="pl-PL"/>
        </w:rPr>
        <w:t xml:space="preserve"> do momentu wyjaśnienia podstawy jej zatrudnienia oraz wzywa Wykonawcę do złożenia pisemnego oświadczenia wskazującego dane osoby, która odmówiła podania imienia i nazwiska podczas kontroli Zamawiającego.</w:t>
      </w:r>
    </w:p>
    <w:p w14:paraId="0803D5F4" w14:textId="7A25E8DC" w:rsidR="008C423D" w:rsidRPr="00963FAF" w:rsidRDefault="00935500" w:rsidP="00963FAF">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6.</w:t>
      </w:r>
      <w:r w:rsidR="008C423D" w:rsidRPr="005063AB">
        <w:rPr>
          <w:rFonts w:ascii="Times New Roman" w:eastAsia="Times New Roman" w:hAnsi="Times New Roman" w:cs="Times New Roman"/>
          <w:bCs/>
          <w:sz w:val="24"/>
          <w:szCs w:val="24"/>
          <w:lang w:eastAsia="pl-PL"/>
        </w:rPr>
        <w:t>Wykonawca jest zobowiązany nie później niż w ciągu 2 dni od dnia wezwania przez</w:t>
      </w:r>
      <w:r w:rsidRPr="005063AB">
        <w:rPr>
          <w:rFonts w:ascii="Times New Roman" w:eastAsia="Times New Roman" w:hAnsi="Times New Roman" w:cs="Times New Roman"/>
          <w:bCs/>
          <w:sz w:val="24"/>
          <w:szCs w:val="24"/>
          <w:lang w:eastAsia="pl-PL"/>
        </w:rPr>
        <w:t xml:space="preserve"> </w:t>
      </w:r>
      <w:r w:rsidR="008C423D" w:rsidRPr="005063AB">
        <w:rPr>
          <w:rFonts w:ascii="Times New Roman" w:eastAsia="Times New Roman" w:hAnsi="Times New Roman" w:cs="Times New Roman"/>
          <w:bCs/>
          <w:sz w:val="24"/>
          <w:szCs w:val="24"/>
          <w:lang w:eastAsia="pl-PL"/>
        </w:rPr>
        <w:t>Zamawiającego przedstawić dowody zatrudnienia na podstawie stosunku pracy osoby wskazanej w wykazie, o którym mowa w ust.3, jeżeli Zamawiający o to wystąpi.</w:t>
      </w:r>
    </w:p>
    <w:p w14:paraId="50188339" w14:textId="0364246B" w:rsidR="00974E78" w:rsidRPr="005063AB" w:rsidRDefault="00935500" w:rsidP="005063AB">
      <w:pPr>
        <w:tabs>
          <w:tab w:val="left" w:pos="556"/>
        </w:tabs>
        <w:spacing w:line="360" w:lineRule="auto"/>
        <w:ind w:right="140"/>
        <w:rPr>
          <w:rFonts w:ascii="Times New Roman" w:hAnsi="Times New Roman" w:cs="Times New Roman"/>
          <w:sz w:val="24"/>
          <w:szCs w:val="24"/>
        </w:rPr>
      </w:pPr>
      <w:r w:rsidRPr="005063AB">
        <w:rPr>
          <w:rFonts w:ascii="Times New Roman" w:hAnsi="Times New Roman" w:cs="Times New Roman"/>
          <w:b/>
          <w:spacing w:val="-2"/>
          <w:sz w:val="24"/>
          <w:szCs w:val="24"/>
        </w:rPr>
        <w:t>7.</w:t>
      </w:r>
      <w:r w:rsidR="00F2139E" w:rsidRPr="005063AB">
        <w:rPr>
          <w:rFonts w:ascii="Times New Roman" w:hAnsi="Times New Roman" w:cs="Times New Roman"/>
          <w:sz w:val="24"/>
          <w:szCs w:val="24"/>
        </w:rPr>
        <w:t>Zamawiający na każdym etapie realizacji przedmiotu umowy ma prawo żądania</w:t>
      </w:r>
      <w:r w:rsidRPr="005063AB">
        <w:rPr>
          <w:rFonts w:ascii="Times New Roman" w:hAnsi="Times New Roman" w:cs="Times New Roman"/>
          <w:sz w:val="24"/>
          <w:szCs w:val="24"/>
        </w:rPr>
        <w:t xml:space="preserve"> </w:t>
      </w:r>
      <w:r w:rsidR="00F2139E" w:rsidRPr="005063AB">
        <w:rPr>
          <w:rFonts w:ascii="Times New Roman" w:hAnsi="Times New Roman" w:cs="Times New Roman"/>
          <w:sz w:val="24"/>
          <w:szCs w:val="24"/>
        </w:rPr>
        <w:t>udowodnienia przez Wykonawcę faktu zatrudnienia osób na umowę o pracę.</w:t>
      </w:r>
    </w:p>
    <w:p w14:paraId="576EF720" w14:textId="4C7DB774" w:rsidR="00974E78" w:rsidRPr="005063AB" w:rsidRDefault="00935500" w:rsidP="005063AB">
      <w:pPr>
        <w:tabs>
          <w:tab w:val="left" w:pos="556"/>
        </w:tabs>
        <w:spacing w:before="1" w:line="360" w:lineRule="auto"/>
        <w:ind w:right="133"/>
        <w:jc w:val="both"/>
        <w:rPr>
          <w:rFonts w:ascii="Times New Roman" w:hAnsi="Times New Roman" w:cs="Times New Roman"/>
          <w:sz w:val="24"/>
          <w:szCs w:val="24"/>
        </w:rPr>
      </w:pPr>
      <w:r w:rsidRPr="005063AB">
        <w:rPr>
          <w:rFonts w:ascii="Times New Roman" w:hAnsi="Times New Roman" w:cs="Times New Roman"/>
          <w:sz w:val="24"/>
          <w:szCs w:val="24"/>
        </w:rPr>
        <w:t>8.</w:t>
      </w:r>
      <w:r w:rsidR="00F2139E" w:rsidRPr="005063AB">
        <w:rPr>
          <w:rFonts w:ascii="Times New Roman" w:hAnsi="Times New Roman" w:cs="Times New Roman"/>
          <w:sz w:val="24"/>
          <w:szCs w:val="24"/>
        </w:rPr>
        <w:t>W trakcie realizacji zamówienia Zamawiający uprawniony jest do wykonywania czynności</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kontrolnych</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wobec</w:t>
      </w:r>
      <w:r w:rsidR="00F2139E" w:rsidRPr="005063AB">
        <w:rPr>
          <w:rFonts w:ascii="Times New Roman" w:hAnsi="Times New Roman" w:cs="Times New Roman"/>
          <w:spacing w:val="-1"/>
          <w:sz w:val="24"/>
          <w:szCs w:val="24"/>
        </w:rPr>
        <w:t xml:space="preserve"> </w:t>
      </w:r>
      <w:r w:rsidR="00F2139E" w:rsidRPr="005063AB">
        <w:rPr>
          <w:rFonts w:ascii="Times New Roman" w:hAnsi="Times New Roman" w:cs="Times New Roman"/>
          <w:sz w:val="24"/>
          <w:szCs w:val="24"/>
        </w:rPr>
        <w:t>wykonawcy</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odnośnie</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spełniania</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przez</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wykonawcę</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lub podwykonawcę wymogu zatrudnienia na podstawie umowy o pracę osób wykonujących wskazane w ust. 1 czynności. Zamawiający uprawniony jest w szczególności do:</w:t>
      </w:r>
    </w:p>
    <w:p w14:paraId="570B6329" w14:textId="77777777" w:rsidR="00974E78" w:rsidRPr="005063AB" w:rsidRDefault="00F2139E" w:rsidP="005063AB">
      <w:pPr>
        <w:pStyle w:val="Akapitzlist"/>
        <w:numPr>
          <w:ilvl w:val="1"/>
          <w:numId w:val="13"/>
        </w:numPr>
        <w:tabs>
          <w:tab w:val="left" w:pos="1610"/>
        </w:tabs>
        <w:spacing w:line="360" w:lineRule="auto"/>
        <w:ind w:left="1610" w:hanging="334"/>
        <w:rPr>
          <w:rFonts w:ascii="Times New Roman" w:hAnsi="Times New Roman" w:cs="Times New Roman"/>
          <w:sz w:val="24"/>
          <w:szCs w:val="24"/>
        </w:rPr>
      </w:pPr>
      <w:r w:rsidRPr="005063AB">
        <w:rPr>
          <w:rFonts w:ascii="Times New Roman" w:hAnsi="Times New Roman" w:cs="Times New Roman"/>
          <w:sz w:val="24"/>
          <w:szCs w:val="24"/>
        </w:rPr>
        <w:t>żądania</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następujących</w:t>
      </w:r>
      <w:r w:rsidRPr="005063AB">
        <w:rPr>
          <w:rFonts w:ascii="Times New Roman" w:hAnsi="Times New Roman" w:cs="Times New Roman"/>
          <w:spacing w:val="-9"/>
          <w:sz w:val="24"/>
          <w:szCs w:val="24"/>
        </w:rPr>
        <w:t xml:space="preserve"> </w:t>
      </w:r>
      <w:r w:rsidRPr="005063AB">
        <w:rPr>
          <w:rFonts w:ascii="Times New Roman" w:hAnsi="Times New Roman" w:cs="Times New Roman"/>
          <w:sz w:val="24"/>
          <w:szCs w:val="24"/>
        </w:rPr>
        <w:t>oświadczeń</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5"/>
          <w:sz w:val="24"/>
          <w:szCs w:val="24"/>
        </w:rPr>
        <w:t xml:space="preserve"> </w:t>
      </w:r>
      <w:r w:rsidRPr="005063AB">
        <w:rPr>
          <w:rFonts w:ascii="Times New Roman" w:hAnsi="Times New Roman" w:cs="Times New Roman"/>
          <w:spacing w:val="-2"/>
          <w:sz w:val="24"/>
          <w:szCs w:val="24"/>
        </w:rPr>
        <w:t>dokumentów:</w:t>
      </w:r>
    </w:p>
    <w:p w14:paraId="6AE8023F" w14:textId="77777777" w:rsidR="00974E78" w:rsidRPr="005063AB" w:rsidRDefault="00F2139E" w:rsidP="005063AB">
      <w:pPr>
        <w:pStyle w:val="Akapitzlist"/>
        <w:numPr>
          <w:ilvl w:val="2"/>
          <w:numId w:val="13"/>
        </w:numPr>
        <w:tabs>
          <w:tab w:val="left" w:pos="2320"/>
        </w:tabs>
        <w:spacing w:line="360" w:lineRule="auto"/>
        <w:ind w:left="2320"/>
        <w:rPr>
          <w:rFonts w:ascii="Times New Roman" w:hAnsi="Times New Roman" w:cs="Times New Roman"/>
          <w:sz w:val="24"/>
          <w:szCs w:val="24"/>
        </w:rPr>
      </w:pPr>
      <w:r w:rsidRPr="005063AB">
        <w:rPr>
          <w:rFonts w:ascii="Times New Roman" w:hAnsi="Times New Roman" w:cs="Times New Roman"/>
          <w:sz w:val="24"/>
          <w:szCs w:val="24"/>
        </w:rPr>
        <w:t>oświadczenia</w:t>
      </w:r>
      <w:r w:rsidRPr="005063AB">
        <w:rPr>
          <w:rFonts w:ascii="Times New Roman" w:hAnsi="Times New Roman" w:cs="Times New Roman"/>
          <w:spacing w:val="-8"/>
          <w:sz w:val="24"/>
          <w:szCs w:val="24"/>
        </w:rPr>
        <w:t xml:space="preserve"> </w:t>
      </w:r>
      <w:r w:rsidRPr="005063AB">
        <w:rPr>
          <w:rFonts w:ascii="Times New Roman" w:hAnsi="Times New Roman" w:cs="Times New Roman"/>
          <w:sz w:val="24"/>
          <w:szCs w:val="24"/>
        </w:rPr>
        <w:t>zatrudnionego</w:t>
      </w:r>
      <w:r w:rsidRPr="005063AB">
        <w:rPr>
          <w:rFonts w:ascii="Times New Roman" w:hAnsi="Times New Roman" w:cs="Times New Roman"/>
          <w:spacing w:val="-8"/>
          <w:sz w:val="24"/>
          <w:szCs w:val="24"/>
        </w:rPr>
        <w:t xml:space="preserve"> </w:t>
      </w:r>
      <w:r w:rsidRPr="005063AB">
        <w:rPr>
          <w:rFonts w:ascii="Times New Roman" w:hAnsi="Times New Roman" w:cs="Times New Roman"/>
          <w:spacing w:val="-2"/>
          <w:sz w:val="24"/>
          <w:szCs w:val="24"/>
        </w:rPr>
        <w:t>pracownika,</w:t>
      </w:r>
    </w:p>
    <w:p w14:paraId="61AB095F" w14:textId="77777777" w:rsidR="00974E78" w:rsidRPr="005063AB" w:rsidRDefault="00F2139E" w:rsidP="005063AB">
      <w:pPr>
        <w:pStyle w:val="Akapitzlist"/>
        <w:numPr>
          <w:ilvl w:val="2"/>
          <w:numId w:val="13"/>
        </w:numPr>
        <w:tabs>
          <w:tab w:val="left" w:pos="2320"/>
          <w:tab w:val="left" w:pos="2356"/>
        </w:tabs>
        <w:spacing w:line="360" w:lineRule="auto"/>
        <w:ind w:right="137" w:hanging="360"/>
        <w:rPr>
          <w:rFonts w:ascii="Times New Roman" w:hAnsi="Times New Roman" w:cs="Times New Roman"/>
          <w:sz w:val="24"/>
          <w:szCs w:val="24"/>
        </w:rPr>
      </w:pPr>
      <w:r w:rsidRPr="005063AB">
        <w:rPr>
          <w:rFonts w:ascii="Times New Roman" w:hAnsi="Times New Roman" w:cs="Times New Roman"/>
          <w:sz w:val="24"/>
          <w:szCs w:val="24"/>
        </w:rPr>
        <w:t>oświadczenia</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lub</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podwykonawcy</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zatrudnieniu</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pracownika na podstawie umowy o pracę,</w:t>
      </w:r>
    </w:p>
    <w:p w14:paraId="79935D4C" w14:textId="77777777" w:rsidR="00974E78" w:rsidRPr="005063AB" w:rsidRDefault="00F2139E" w:rsidP="005063AB">
      <w:pPr>
        <w:pStyle w:val="Akapitzlist"/>
        <w:numPr>
          <w:ilvl w:val="2"/>
          <w:numId w:val="13"/>
        </w:numPr>
        <w:tabs>
          <w:tab w:val="left" w:pos="2320"/>
        </w:tabs>
        <w:spacing w:line="360" w:lineRule="auto"/>
        <w:ind w:left="2320"/>
        <w:rPr>
          <w:rFonts w:ascii="Times New Roman" w:hAnsi="Times New Roman" w:cs="Times New Roman"/>
          <w:sz w:val="24"/>
          <w:szCs w:val="24"/>
        </w:rPr>
      </w:pPr>
      <w:r w:rsidRPr="005063AB">
        <w:rPr>
          <w:rFonts w:ascii="Times New Roman" w:hAnsi="Times New Roman" w:cs="Times New Roman"/>
          <w:sz w:val="24"/>
          <w:szCs w:val="24"/>
        </w:rPr>
        <w:lastRenderedPageBreak/>
        <w:t>poświadczonej</w:t>
      </w:r>
      <w:r w:rsidRPr="005063AB">
        <w:rPr>
          <w:rFonts w:ascii="Times New Roman" w:hAnsi="Times New Roman" w:cs="Times New Roman"/>
          <w:spacing w:val="65"/>
          <w:sz w:val="24"/>
          <w:szCs w:val="24"/>
        </w:rPr>
        <w:t xml:space="preserve"> </w:t>
      </w:r>
      <w:r w:rsidRPr="005063AB">
        <w:rPr>
          <w:rFonts w:ascii="Times New Roman" w:hAnsi="Times New Roman" w:cs="Times New Roman"/>
          <w:sz w:val="24"/>
          <w:szCs w:val="24"/>
        </w:rPr>
        <w:t>za</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zgodność</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62"/>
          <w:sz w:val="24"/>
          <w:szCs w:val="24"/>
        </w:rPr>
        <w:t xml:space="preserve"> </w:t>
      </w:r>
      <w:r w:rsidRPr="005063AB">
        <w:rPr>
          <w:rFonts w:ascii="Times New Roman" w:hAnsi="Times New Roman" w:cs="Times New Roman"/>
          <w:sz w:val="24"/>
          <w:szCs w:val="24"/>
        </w:rPr>
        <w:t>oryginałem</w:t>
      </w:r>
      <w:r w:rsidRPr="005063AB">
        <w:rPr>
          <w:rFonts w:ascii="Times New Roman" w:hAnsi="Times New Roman" w:cs="Times New Roman"/>
          <w:spacing w:val="63"/>
          <w:sz w:val="24"/>
          <w:szCs w:val="24"/>
        </w:rPr>
        <w:t xml:space="preserve"> </w:t>
      </w:r>
      <w:r w:rsidRPr="005063AB">
        <w:rPr>
          <w:rFonts w:ascii="Times New Roman" w:hAnsi="Times New Roman" w:cs="Times New Roman"/>
          <w:sz w:val="24"/>
          <w:szCs w:val="24"/>
        </w:rPr>
        <w:t>kopii</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65"/>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64"/>
          <w:sz w:val="24"/>
          <w:szCs w:val="24"/>
        </w:rPr>
        <w:t xml:space="preserve"> </w:t>
      </w:r>
      <w:r w:rsidRPr="005063AB">
        <w:rPr>
          <w:rFonts w:ascii="Times New Roman" w:hAnsi="Times New Roman" w:cs="Times New Roman"/>
          <w:spacing w:val="-2"/>
          <w:sz w:val="24"/>
          <w:szCs w:val="24"/>
        </w:rPr>
        <w:t>pracę</w:t>
      </w:r>
      <w:r w:rsidR="00670B5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zatrudnionego</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pracownika,</w:t>
      </w:r>
    </w:p>
    <w:p w14:paraId="256F1A02" w14:textId="77777777" w:rsidR="00974E78" w:rsidRPr="005063AB" w:rsidRDefault="00F2139E" w:rsidP="005063AB">
      <w:pPr>
        <w:pStyle w:val="Akapitzlist"/>
        <w:numPr>
          <w:ilvl w:val="2"/>
          <w:numId w:val="13"/>
        </w:numPr>
        <w:tabs>
          <w:tab w:val="left" w:pos="2319"/>
          <w:tab w:val="left" w:pos="2356"/>
        </w:tabs>
        <w:spacing w:line="360" w:lineRule="auto"/>
        <w:ind w:right="138" w:hanging="360"/>
        <w:rPr>
          <w:rFonts w:ascii="Times New Roman" w:hAnsi="Times New Roman" w:cs="Times New Roman"/>
          <w:sz w:val="24"/>
          <w:szCs w:val="24"/>
        </w:rPr>
      </w:pPr>
      <w:r w:rsidRPr="005063AB">
        <w:rPr>
          <w:rFonts w:ascii="Times New Roman" w:hAnsi="Times New Roman" w:cs="Times New Roman"/>
          <w:sz w:val="24"/>
          <w:szCs w:val="24"/>
        </w:rPr>
        <w:t>innych dokumentów, zawierających informacje, w tym dane osobowe, niezbędne do weryfikacji zatrudnienia na podstawie umowy o pracę, w szczególności imię i nazwisko zatrudnionego pracownika, datę zawarcia umowy o pracę, rodzaj 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 pracę i zakres obowiązków pracownika,</w:t>
      </w:r>
    </w:p>
    <w:p w14:paraId="324579B2" w14:textId="77777777" w:rsidR="00974E78" w:rsidRPr="005063AB" w:rsidRDefault="00F2139E" w:rsidP="005063AB">
      <w:pPr>
        <w:pStyle w:val="Akapitzlist"/>
        <w:numPr>
          <w:ilvl w:val="1"/>
          <w:numId w:val="13"/>
        </w:numPr>
        <w:tabs>
          <w:tab w:val="left" w:pos="1610"/>
          <w:tab w:val="left" w:pos="1636"/>
        </w:tabs>
        <w:spacing w:line="360" w:lineRule="auto"/>
        <w:ind w:left="1636" w:right="140" w:hanging="360"/>
        <w:rPr>
          <w:rFonts w:ascii="Times New Roman" w:hAnsi="Times New Roman" w:cs="Times New Roman"/>
          <w:sz w:val="24"/>
          <w:szCs w:val="24"/>
        </w:rPr>
      </w:pPr>
      <w:r w:rsidRPr="005063AB">
        <w:rPr>
          <w:rFonts w:ascii="Times New Roman" w:hAnsi="Times New Roman" w:cs="Times New Roman"/>
          <w:sz w:val="24"/>
          <w:szCs w:val="24"/>
        </w:rPr>
        <w:t>żądania wyjaśnień w przypadku wątpliwości w zakresie potwierdzenia spełniania ww. wymogów,</w:t>
      </w:r>
    </w:p>
    <w:p w14:paraId="2E5A79A2" w14:textId="77777777" w:rsidR="00974E78" w:rsidRPr="005063AB" w:rsidRDefault="00F2139E" w:rsidP="005063AB">
      <w:pPr>
        <w:pStyle w:val="Akapitzlist"/>
        <w:numPr>
          <w:ilvl w:val="1"/>
          <w:numId w:val="13"/>
        </w:numPr>
        <w:tabs>
          <w:tab w:val="left" w:pos="1611"/>
        </w:tabs>
        <w:spacing w:line="360" w:lineRule="auto"/>
        <w:ind w:left="1611" w:hanging="335"/>
        <w:rPr>
          <w:rFonts w:ascii="Times New Roman" w:hAnsi="Times New Roman" w:cs="Times New Roman"/>
          <w:sz w:val="24"/>
          <w:szCs w:val="24"/>
        </w:rPr>
      </w:pPr>
      <w:r w:rsidRPr="005063AB">
        <w:rPr>
          <w:rFonts w:ascii="Times New Roman" w:hAnsi="Times New Roman" w:cs="Times New Roman"/>
          <w:sz w:val="24"/>
          <w:szCs w:val="24"/>
        </w:rPr>
        <w:t>przeprowadzania</w:t>
      </w:r>
      <w:r w:rsidRPr="005063AB">
        <w:rPr>
          <w:rFonts w:ascii="Times New Roman" w:hAnsi="Times New Roman" w:cs="Times New Roman"/>
          <w:spacing w:val="-8"/>
          <w:sz w:val="24"/>
          <w:szCs w:val="24"/>
        </w:rPr>
        <w:t xml:space="preserve"> </w:t>
      </w:r>
      <w:r w:rsidRPr="005063AB">
        <w:rPr>
          <w:rFonts w:ascii="Times New Roman" w:hAnsi="Times New Roman" w:cs="Times New Roman"/>
          <w:sz w:val="24"/>
          <w:szCs w:val="24"/>
        </w:rPr>
        <w:t>kontroli</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na</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miejscu</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wykonywania</w:t>
      </w:r>
      <w:r w:rsidRPr="005063AB">
        <w:rPr>
          <w:rFonts w:ascii="Times New Roman" w:hAnsi="Times New Roman" w:cs="Times New Roman"/>
          <w:spacing w:val="-5"/>
          <w:sz w:val="24"/>
          <w:szCs w:val="24"/>
        </w:rPr>
        <w:t xml:space="preserve"> </w:t>
      </w:r>
      <w:r w:rsidRPr="005063AB">
        <w:rPr>
          <w:rFonts w:ascii="Times New Roman" w:hAnsi="Times New Roman" w:cs="Times New Roman"/>
          <w:spacing w:val="-2"/>
          <w:sz w:val="24"/>
          <w:szCs w:val="24"/>
        </w:rPr>
        <w:t>świadczenia.</w:t>
      </w:r>
    </w:p>
    <w:p w14:paraId="5FF8F8C4" w14:textId="0BB24045" w:rsidR="00974E78" w:rsidRPr="005063AB" w:rsidRDefault="00DB1532" w:rsidP="005063AB">
      <w:pPr>
        <w:tabs>
          <w:tab w:val="left" w:pos="556"/>
        </w:tabs>
        <w:spacing w:line="360" w:lineRule="auto"/>
        <w:ind w:right="135"/>
        <w:jc w:val="both"/>
        <w:rPr>
          <w:rFonts w:ascii="Times New Roman" w:hAnsi="Times New Roman" w:cs="Times New Roman"/>
          <w:sz w:val="24"/>
          <w:szCs w:val="24"/>
        </w:rPr>
      </w:pPr>
      <w:r>
        <w:rPr>
          <w:rFonts w:ascii="Times New Roman" w:hAnsi="Times New Roman" w:cs="Times New Roman"/>
          <w:sz w:val="24"/>
          <w:szCs w:val="24"/>
        </w:rPr>
        <w:t>9</w:t>
      </w:r>
      <w:r w:rsidR="00935500" w:rsidRPr="005063AB">
        <w:rPr>
          <w:rFonts w:ascii="Times New Roman" w:hAnsi="Times New Roman" w:cs="Times New Roman"/>
          <w:sz w:val="24"/>
          <w:szCs w:val="24"/>
        </w:rPr>
        <w:t>.</w:t>
      </w:r>
      <w:r w:rsidR="00F2139E" w:rsidRPr="005063AB">
        <w:rPr>
          <w:rFonts w:ascii="Times New Roman" w:hAnsi="Times New Roman" w:cs="Times New Roman"/>
          <w:sz w:val="24"/>
          <w:szCs w:val="24"/>
        </w:rPr>
        <w:t xml:space="preserve">Dokumenty określone w ust. </w:t>
      </w:r>
      <w:r>
        <w:rPr>
          <w:rFonts w:ascii="Times New Roman" w:hAnsi="Times New Roman" w:cs="Times New Roman"/>
          <w:sz w:val="24"/>
          <w:szCs w:val="24"/>
        </w:rPr>
        <w:t>8</w:t>
      </w:r>
      <w:r w:rsidR="00F2139E" w:rsidRPr="005063AB">
        <w:rPr>
          <w:rFonts w:ascii="Times New Roman" w:hAnsi="Times New Roman" w:cs="Times New Roman"/>
          <w:sz w:val="24"/>
          <w:szCs w:val="24"/>
        </w:rPr>
        <w:t xml:space="preserve"> winny zawierać informacje, w tym dane osobowe, niezbędne</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weryfikacji</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zatrudnienia</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na</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podstawie</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umowy</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o</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pracę,</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szczególności imię i nazwisko zatrudnionego pracownika, datę zawarcia umowy o pracę, rodzaj umowy o pracę i zakres obowiązków pracownika.</w:t>
      </w:r>
    </w:p>
    <w:p w14:paraId="7CFD249B" w14:textId="638AED07" w:rsidR="00CA0850" w:rsidRPr="005063AB" w:rsidRDefault="00DB1532" w:rsidP="00963FAF">
      <w:pPr>
        <w:tabs>
          <w:tab w:val="left" w:pos="556"/>
        </w:tabs>
        <w:spacing w:line="360" w:lineRule="auto"/>
        <w:ind w:right="140"/>
        <w:jc w:val="both"/>
        <w:rPr>
          <w:rFonts w:ascii="Times New Roman" w:hAnsi="Times New Roman" w:cs="Times New Roman"/>
          <w:sz w:val="24"/>
          <w:szCs w:val="24"/>
        </w:rPr>
      </w:pPr>
      <w:r>
        <w:rPr>
          <w:rFonts w:ascii="Times New Roman" w:hAnsi="Times New Roman" w:cs="Times New Roman"/>
          <w:sz w:val="24"/>
          <w:szCs w:val="24"/>
        </w:rPr>
        <w:t>10</w:t>
      </w:r>
      <w:r w:rsidR="00935500" w:rsidRPr="005063AB">
        <w:rPr>
          <w:rFonts w:ascii="Times New Roman" w:hAnsi="Times New Roman" w:cs="Times New Roman"/>
          <w:sz w:val="24"/>
          <w:szCs w:val="24"/>
        </w:rPr>
        <w:t>.</w:t>
      </w:r>
      <w:r w:rsidR="00F2139E" w:rsidRPr="005063AB">
        <w:rPr>
          <w:rFonts w:ascii="Times New Roman" w:hAnsi="Times New Roman" w:cs="Times New Roman"/>
          <w:sz w:val="24"/>
          <w:szCs w:val="24"/>
        </w:rPr>
        <w:t xml:space="preserve">Zamawiający może zwrócić się o przeprowadzenie kontroli przez Państwową Inspekcję Pracy w sytuacji, gdy poweźmie wątpliwość, co do sposobu zatrudniania </w:t>
      </w:r>
      <w:r w:rsidR="00F2139E" w:rsidRPr="005063AB">
        <w:rPr>
          <w:rFonts w:ascii="Times New Roman" w:hAnsi="Times New Roman" w:cs="Times New Roman"/>
          <w:spacing w:val="-4"/>
          <w:sz w:val="24"/>
          <w:szCs w:val="24"/>
        </w:rPr>
        <w:t>osób</w:t>
      </w:r>
      <w:r w:rsidR="00D60F19"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wykonujących</w:t>
      </w:r>
      <w:r w:rsidR="00CA0850" w:rsidRPr="005063AB">
        <w:rPr>
          <w:rFonts w:ascii="Times New Roman" w:hAnsi="Times New Roman" w:cs="Times New Roman"/>
          <w:spacing w:val="56"/>
          <w:w w:val="150"/>
          <w:sz w:val="24"/>
          <w:szCs w:val="24"/>
        </w:rPr>
        <w:t xml:space="preserve"> </w:t>
      </w:r>
      <w:r w:rsidR="00F2139E" w:rsidRPr="005063AB">
        <w:rPr>
          <w:rFonts w:ascii="Times New Roman" w:hAnsi="Times New Roman" w:cs="Times New Roman"/>
          <w:sz w:val="24"/>
          <w:szCs w:val="24"/>
        </w:rPr>
        <w:t>czynności</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z w:val="24"/>
          <w:szCs w:val="24"/>
        </w:rPr>
        <w:t>określone</w:t>
      </w:r>
      <w:r w:rsidR="00F2139E" w:rsidRPr="005063AB">
        <w:rPr>
          <w:rFonts w:ascii="Times New Roman" w:hAnsi="Times New Roman" w:cs="Times New Roman"/>
          <w:spacing w:val="58"/>
          <w:w w:val="150"/>
          <w:sz w:val="24"/>
          <w:szCs w:val="24"/>
        </w:rPr>
        <w:t xml:space="preserve"> </w:t>
      </w:r>
      <w:r w:rsidR="00F2139E" w:rsidRPr="005063AB">
        <w:rPr>
          <w:rFonts w:ascii="Times New Roman" w:hAnsi="Times New Roman" w:cs="Times New Roman"/>
          <w:sz w:val="24"/>
          <w:szCs w:val="24"/>
        </w:rPr>
        <w:t>w</w:t>
      </w:r>
      <w:r w:rsidR="00F2139E" w:rsidRPr="005063AB">
        <w:rPr>
          <w:rFonts w:ascii="Times New Roman" w:hAnsi="Times New Roman" w:cs="Times New Roman"/>
          <w:spacing w:val="55"/>
          <w:w w:val="150"/>
          <w:sz w:val="24"/>
          <w:szCs w:val="24"/>
        </w:rPr>
        <w:t xml:space="preserve"> </w:t>
      </w:r>
      <w:r w:rsidR="00F2139E" w:rsidRPr="005063AB">
        <w:rPr>
          <w:rFonts w:ascii="Times New Roman" w:hAnsi="Times New Roman" w:cs="Times New Roman"/>
          <w:sz w:val="24"/>
          <w:szCs w:val="24"/>
        </w:rPr>
        <w:t>ust.</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z w:val="24"/>
          <w:szCs w:val="24"/>
        </w:rPr>
        <w:t>1.</w:t>
      </w:r>
      <w:r w:rsidR="00F2139E" w:rsidRPr="005063AB">
        <w:rPr>
          <w:rFonts w:ascii="Times New Roman" w:hAnsi="Times New Roman" w:cs="Times New Roman"/>
          <w:spacing w:val="58"/>
          <w:w w:val="150"/>
          <w:sz w:val="24"/>
          <w:szCs w:val="24"/>
        </w:rPr>
        <w:t xml:space="preserve"> </w:t>
      </w:r>
      <w:r w:rsidR="00F2139E" w:rsidRPr="005063AB">
        <w:rPr>
          <w:rFonts w:ascii="Times New Roman" w:hAnsi="Times New Roman" w:cs="Times New Roman"/>
          <w:sz w:val="24"/>
          <w:szCs w:val="24"/>
        </w:rPr>
        <w:t>Powyższe</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z w:val="24"/>
          <w:szCs w:val="24"/>
        </w:rPr>
        <w:t>obowiązuje</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z w:val="24"/>
          <w:szCs w:val="24"/>
        </w:rPr>
        <w:t>również</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pacing w:val="-10"/>
          <w:sz w:val="24"/>
          <w:szCs w:val="24"/>
        </w:rPr>
        <w:t>w</w:t>
      </w:r>
      <w:r w:rsidR="00D60F19" w:rsidRPr="005063AB">
        <w:rPr>
          <w:rFonts w:ascii="Times New Roman" w:hAnsi="Times New Roman" w:cs="Times New Roman"/>
          <w:sz w:val="24"/>
          <w:szCs w:val="24"/>
        </w:rPr>
        <w:t xml:space="preserve"> </w:t>
      </w:r>
      <w:r w:rsidR="00F2139E" w:rsidRPr="005063AB">
        <w:rPr>
          <w:rFonts w:ascii="Times New Roman" w:hAnsi="Times New Roman" w:cs="Times New Roman"/>
          <w:sz w:val="24"/>
          <w:szCs w:val="24"/>
        </w:rPr>
        <w:t>przypadku</w:t>
      </w:r>
      <w:r w:rsidR="00F2139E" w:rsidRPr="005063AB">
        <w:rPr>
          <w:rFonts w:ascii="Times New Roman" w:hAnsi="Times New Roman" w:cs="Times New Roman"/>
          <w:spacing w:val="-7"/>
          <w:sz w:val="24"/>
          <w:szCs w:val="24"/>
        </w:rPr>
        <w:t xml:space="preserve"> </w:t>
      </w:r>
      <w:r w:rsidR="00F2139E" w:rsidRPr="005063AB">
        <w:rPr>
          <w:rFonts w:ascii="Times New Roman" w:hAnsi="Times New Roman" w:cs="Times New Roman"/>
          <w:sz w:val="24"/>
          <w:szCs w:val="24"/>
        </w:rPr>
        <w:t>wykonania</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części</w:t>
      </w:r>
      <w:r w:rsidR="00F2139E"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przedmiotu</w:t>
      </w:r>
      <w:r w:rsidR="00F2139E"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umowy</w:t>
      </w:r>
      <w:r w:rsidR="00F2139E"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przez</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pacing w:val="-2"/>
          <w:sz w:val="24"/>
          <w:szCs w:val="24"/>
        </w:rPr>
        <w:t>podwykonawców.</w:t>
      </w:r>
    </w:p>
    <w:p w14:paraId="0F3D65FD" w14:textId="77777777" w:rsidR="008D147D" w:rsidRPr="005063AB" w:rsidRDefault="008D147D" w:rsidP="005063AB">
      <w:pPr>
        <w:spacing w:before="1" w:line="360" w:lineRule="auto"/>
        <w:rPr>
          <w:rFonts w:ascii="Times New Roman" w:hAnsi="Times New Roman" w:cs="Times New Roman"/>
          <w:b/>
          <w:sz w:val="24"/>
          <w:szCs w:val="24"/>
        </w:rPr>
      </w:pPr>
    </w:p>
    <w:p w14:paraId="618D8590" w14:textId="703219D4" w:rsidR="00974E78" w:rsidRPr="005063AB" w:rsidRDefault="00F2139E" w:rsidP="005063AB">
      <w:pPr>
        <w:spacing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DB1532">
        <w:rPr>
          <w:rFonts w:ascii="Times New Roman" w:hAnsi="Times New Roman" w:cs="Times New Roman"/>
          <w:b/>
          <w:spacing w:val="-5"/>
          <w:sz w:val="24"/>
          <w:szCs w:val="24"/>
        </w:rPr>
        <w:t>9</w:t>
      </w:r>
    </w:p>
    <w:p w14:paraId="0D49C0E1" w14:textId="77777777" w:rsidR="00974E78" w:rsidRPr="005063AB" w:rsidRDefault="00F2139E" w:rsidP="005063AB">
      <w:pPr>
        <w:spacing w:before="42" w:after="120"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Gwarancja</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i</w:t>
      </w:r>
      <w:r w:rsidRPr="005063AB">
        <w:rPr>
          <w:rFonts w:ascii="Times New Roman" w:hAnsi="Times New Roman" w:cs="Times New Roman"/>
          <w:b/>
          <w:spacing w:val="-2"/>
          <w:sz w:val="24"/>
          <w:szCs w:val="24"/>
        </w:rPr>
        <w:t xml:space="preserve"> rękojmia</w:t>
      </w:r>
    </w:p>
    <w:p w14:paraId="617929DD" w14:textId="4ED0972B" w:rsidR="00974E78" w:rsidRPr="005063AB" w:rsidRDefault="00F2139E" w:rsidP="005063AB">
      <w:pPr>
        <w:pStyle w:val="Akapitzlist"/>
        <w:numPr>
          <w:ilvl w:val="0"/>
          <w:numId w:val="11"/>
        </w:numPr>
        <w:tabs>
          <w:tab w:val="left" w:pos="556"/>
        </w:tabs>
        <w:spacing w:line="360" w:lineRule="auto"/>
        <w:ind w:right="139"/>
        <w:rPr>
          <w:rFonts w:ascii="Times New Roman" w:hAnsi="Times New Roman" w:cs="Times New Roman"/>
          <w:sz w:val="24"/>
          <w:szCs w:val="24"/>
        </w:rPr>
      </w:pPr>
      <w:r w:rsidRPr="005063AB">
        <w:rPr>
          <w:rFonts w:ascii="Times New Roman" w:hAnsi="Times New Roman" w:cs="Times New Roman"/>
          <w:sz w:val="24"/>
          <w:szCs w:val="24"/>
        </w:rPr>
        <w:t>Wykonawca zobowiązuje się udzielić Zamawiającemu gwarancji jakości na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przedmiot umowy na okres </w:t>
      </w:r>
      <w:r w:rsidR="009B0A18">
        <w:rPr>
          <w:rFonts w:ascii="Times New Roman" w:hAnsi="Times New Roman" w:cs="Times New Roman"/>
          <w:sz w:val="24"/>
          <w:szCs w:val="24"/>
        </w:rPr>
        <w:t>36</w:t>
      </w:r>
      <w:r w:rsidRPr="005063AB">
        <w:rPr>
          <w:rFonts w:ascii="Times New Roman" w:hAnsi="Times New Roman" w:cs="Times New Roman"/>
          <w:sz w:val="24"/>
          <w:szCs w:val="24"/>
        </w:rPr>
        <w:t xml:space="preserve"> miesięcy.</w:t>
      </w:r>
    </w:p>
    <w:p w14:paraId="62F4A406" w14:textId="77777777" w:rsidR="00974E78" w:rsidRPr="005063AB" w:rsidRDefault="00F2139E" w:rsidP="005063AB">
      <w:pPr>
        <w:pStyle w:val="Akapitzlist"/>
        <w:numPr>
          <w:ilvl w:val="0"/>
          <w:numId w:val="11"/>
        </w:numPr>
        <w:tabs>
          <w:tab w:val="left" w:pos="556"/>
        </w:tabs>
        <w:spacing w:line="360" w:lineRule="auto"/>
        <w:ind w:right="134"/>
        <w:rPr>
          <w:rFonts w:ascii="Times New Roman" w:hAnsi="Times New Roman" w:cs="Times New Roman"/>
          <w:sz w:val="24"/>
          <w:szCs w:val="24"/>
        </w:rPr>
      </w:pPr>
      <w:r w:rsidRPr="005063AB">
        <w:rPr>
          <w:rFonts w:ascii="Times New Roman" w:hAnsi="Times New Roman" w:cs="Times New Roman"/>
          <w:sz w:val="24"/>
          <w:szCs w:val="24"/>
        </w:rPr>
        <w:t>W ramach gwarancji jakości Wykonawca zobowiązuje się nieodpłatnie usuwać wszelkie wady dokumentacji stanowiącej przedmiot umowy, ujawnione w okresie gwarancji jakości, w terminie 3 miesięcy, od dnia zawiadomienia o wadzie.</w:t>
      </w:r>
    </w:p>
    <w:p w14:paraId="5E456806" w14:textId="77777777" w:rsidR="00974E78" w:rsidRPr="005063AB" w:rsidRDefault="00F2139E" w:rsidP="005063AB">
      <w:pPr>
        <w:pStyle w:val="Akapitzlist"/>
        <w:numPr>
          <w:ilvl w:val="0"/>
          <w:numId w:val="11"/>
        </w:numPr>
        <w:tabs>
          <w:tab w:val="left" w:pos="555"/>
        </w:tabs>
        <w:spacing w:line="360" w:lineRule="auto"/>
        <w:ind w:left="555" w:hanging="359"/>
        <w:rPr>
          <w:rFonts w:ascii="Times New Roman" w:hAnsi="Times New Roman" w:cs="Times New Roman"/>
          <w:sz w:val="24"/>
          <w:szCs w:val="24"/>
        </w:rPr>
      </w:pPr>
      <w:r w:rsidRPr="005063AB">
        <w:rPr>
          <w:rFonts w:ascii="Times New Roman" w:hAnsi="Times New Roman" w:cs="Times New Roman"/>
          <w:sz w:val="24"/>
          <w:szCs w:val="24"/>
        </w:rPr>
        <w:t>Niezależnie</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powyższego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Wykonawca</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ponosi</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odpowiedzialność</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tytułu</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rękojmi.</w:t>
      </w:r>
    </w:p>
    <w:p w14:paraId="27B4A159" w14:textId="77777777" w:rsidR="00974E78" w:rsidRPr="005063AB" w:rsidRDefault="00974E78" w:rsidP="005063AB">
      <w:pPr>
        <w:pStyle w:val="Tekstpodstawowy"/>
        <w:spacing w:before="83" w:line="360" w:lineRule="auto"/>
        <w:jc w:val="left"/>
        <w:rPr>
          <w:rFonts w:ascii="Times New Roman" w:hAnsi="Times New Roman" w:cs="Times New Roman"/>
        </w:rPr>
      </w:pPr>
    </w:p>
    <w:p w14:paraId="579E8DC6" w14:textId="2267768E" w:rsidR="00974E78" w:rsidRPr="005063AB" w:rsidRDefault="00F2139E" w:rsidP="005063AB">
      <w:pPr>
        <w:spacing w:before="1"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537800" w:rsidRPr="005063AB">
        <w:rPr>
          <w:rFonts w:ascii="Times New Roman" w:hAnsi="Times New Roman" w:cs="Times New Roman"/>
          <w:b/>
          <w:spacing w:val="-5"/>
          <w:sz w:val="24"/>
          <w:szCs w:val="24"/>
        </w:rPr>
        <w:t>1</w:t>
      </w:r>
      <w:r w:rsidR="00DB1532">
        <w:rPr>
          <w:rFonts w:ascii="Times New Roman" w:hAnsi="Times New Roman" w:cs="Times New Roman"/>
          <w:b/>
          <w:spacing w:val="-5"/>
          <w:sz w:val="24"/>
          <w:szCs w:val="24"/>
        </w:rPr>
        <w:t>0</w:t>
      </w:r>
    </w:p>
    <w:p w14:paraId="0D559955" w14:textId="20D1D357" w:rsidR="001F6E50" w:rsidRPr="005063AB" w:rsidRDefault="00413C49" w:rsidP="005063AB">
      <w:pPr>
        <w:pStyle w:val="Tekstkomentarza"/>
        <w:spacing w:after="120" w:line="360" w:lineRule="auto"/>
        <w:jc w:val="center"/>
        <w:rPr>
          <w:rFonts w:ascii="Times New Roman" w:hAnsi="Times New Roman" w:cs="Times New Roman"/>
          <w:b/>
          <w:sz w:val="24"/>
          <w:szCs w:val="24"/>
        </w:rPr>
      </w:pPr>
      <w:r w:rsidRPr="005063AB">
        <w:rPr>
          <w:rFonts w:ascii="Times New Roman" w:hAnsi="Times New Roman" w:cs="Times New Roman"/>
          <w:b/>
          <w:sz w:val="24"/>
          <w:szCs w:val="24"/>
        </w:rPr>
        <w:t xml:space="preserve"> Zmiany umowy i zakres </w:t>
      </w:r>
      <w:r w:rsidR="008D147D" w:rsidRPr="005063AB">
        <w:rPr>
          <w:rFonts w:ascii="Times New Roman" w:hAnsi="Times New Roman" w:cs="Times New Roman"/>
          <w:b/>
          <w:sz w:val="24"/>
          <w:szCs w:val="24"/>
        </w:rPr>
        <w:t xml:space="preserve"> zmia</w:t>
      </w:r>
      <w:r w:rsidRPr="005063AB">
        <w:rPr>
          <w:rFonts w:ascii="Times New Roman" w:hAnsi="Times New Roman" w:cs="Times New Roman"/>
          <w:b/>
          <w:sz w:val="24"/>
          <w:szCs w:val="24"/>
        </w:rPr>
        <w:t>n</w:t>
      </w:r>
      <w:r w:rsidR="008D147D" w:rsidRPr="005063AB">
        <w:rPr>
          <w:rFonts w:ascii="Times New Roman" w:hAnsi="Times New Roman" w:cs="Times New Roman"/>
          <w:b/>
          <w:sz w:val="24"/>
          <w:szCs w:val="24"/>
        </w:rPr>
        <w:t xml:space="preserve"> umowy</w:t>
      </w:r>
    </w:p>
    <w:p w14:paraId="47C5423F" w14:textId="77777777" w:rsidR="008D147D" w:rsidRPr="009D3937" w:rsidRDefault="008D147D" w:rsidP="005063AB">
      <w:pPr>
        <w:pStyle w:val="Akapitzlist"/>
        <w:widowControl/>
        <w:numPr>
          <w:ilvl w:val="0"/>
          <w:numId w:val="32"/>
        </w:numPr>
        <w:adjustRightInd w:val="0"/>
        <w:spacing w:line="360" w:lineRule="auto"/>
        <w:ind w:left="426" w:hanging="284"/>
        <w:contextualSpacing/>
        <w:rPr>
          <w:rFonts w:ascii="Times New Roman" w:eastAsia="Calibri" w:hAnsi="Times New Roman" w:cs="Times New Roman"/>
          <w:sz w:val="24"/>
          <w:szCs w:val="24"/>
        </w:rPr>
      </w:pPr>
      <w:r w:rsidRPr="005063AB">
        <w:rPr>
          <w:rFonts w:ascii="Times New Roman" w:eastAsia="Calibri" w:hAnsi="Times New Roman" w:cs="Times New Roman"/>
          <w:sz w:val="24"/>
          <w:szCs w:val="24"/>
        </w:rPr>
        <w:t xml:space="preserve">Oprócz przypadków, o których mowa w art. 454 i 455 ustawy – Prawo zamówień publicznych, strony dopuszczają możliwość wprowadzania zmiany umowy w stosunku do </w:t>
      </w:r>
      <w:r w:rsidRPr="005063AB">
        <w:rPr>
          <w:rFonts w:ascii="Times New Roman" w:eastAsia="Calibri" w:hAnsi="Times New Roman" w:cs="Times New Roman"/>
          <w:sz w:val="24"/>
          <w:szCs w:val="24"/>
        </w:rPr>
        <w:lastRenderedPageBreak/>
        <w:t xml:space="preserve">treści oferty, na podstawie której dokonano wyboru Wykonawcy, w przypadku wystąpienia </w:t>
      </w:r>
      <w:r w:rsidRPr="009D3937">
        <w:rPr>
          <w:rFonts w:ascii="Times New Roman" w:eastAsia="Calibri" w:hAnsi="Times New Roman" w:cs="Times New Roman"/>
          <w:sz w:val="24"/>
          <w:szCs w:val="24"/>
        </w:rPr>
        <w:t>którejkolwiek z następujących okoliczności:</w:t>
      </w:r>
    </w:p>
    <w:p w14:paraId="091CDD03" w14:textId="77777777" w:rsidR="001F6E50" w:rsidRPr="009D3937" w:rsidRDefault="001F6E50" w:rsidP="005063AB">
      <w:pPr>
        <w:pStyle w:val="Tekstkomentarza"/>
        <w:numPr>
          <w:ilvl w:val="0"/>
          <w:numId w:val="31"/>
        </w:numPr>
        <w:spacing w:line="360" w:lineRule="auto"/>
        <w:jc w:val="both"/>
        <w:rPr>
          <w:rFonts w:ascii="Times New Roman" w:hAnsi="Times New Roman" w:cs="Times New Roman"/>
          <w:b/>
          <w:bCs/>
          <w:sz w:val="24"/>
          <w:szCs w:val="24"/>
        </w:rPr>
      </w:pPr>
      <w:r w:rsidRPr="009D3937">
        <w:rPr>
          <w:rFonts w:ascii="Times New Roman" w:hAnsi="Times New Roman" w:cs="Times New Roman"/>
          <w:b/>
          <w:bCs/>
          <w:sz w:val="24"/>
          <w:szCs w:val="24"/>
        </w:rPr>
        <w:t xml:space="preserve">W zakresie terminu realizacji, w przypadku: </w:t>
      </w:r>
    </w:p>
    <w:p w14:paraId="33577C01" w14:textId="12A43962" w:rsidR="001F6E50" w:rsidRPr="005063AB" w:rsidRDefault="001F6E50" w:rsidP="005063AB">
      <w:pPr>
        <w:pStyle w:val="Akapitzlist"/>
        <w:widowControl/>
        <w:numPr>
          <w:ilvl w:val="1"/>
          <w:numId w:val="31"/>
        </w:numPr>
        <w:adjustRightInd w:val="0"/>
        <w:spacing w:line="360" w:lineRule="auto"/>
        <w:rPr>
          <w:rFonts w:ascii="Times New Roman" w:eastAsia="Calibri" w:hAnsi="Times New Roman" w:cs="Times New Roman"/>
          <w:sz w:val="24"/>
          <w:szCs w:val="24"/>
        </w:rPr>
      </w:pPr>
      <w:r w:rsidRPr="009D3937">
        <w:rPr>
          <w:rFonts w:ascii="Times New Roman" w:hAnsi="Times New Roman" w:cs="Times New Roman"/>
          <w:sz w:val="24"/>
          <w:szCs w:val="24"/>
        </w:rPr>
        <w:t xml:space="preserve"> opóźnienia organów administracji publicznej w wydaniu decyzji administracyjnych, uzgodnień, ekspertyz lub innych aktów administracyjnych niezbędnych do wykonania przedmiotu Umowy, </w:t>
      </w:r>
      <w:r w:rsidR="002C7279" w:rsidRPr="009D3937">
        <w:rPr>
          <w:rFonts w:ascii="Times New Roman" w:hAnsi="Times New Roman" w:cs="Times New Roman"/>
          <w:sz w:val="24"/>
          <w:szCs w:val="24"/>
        </w:rPr>
        <w:t>o</w:t>
      </w:r>
      <w:r w:rsidR="002C7279" w:rsidRPr="005063AB">
        <w:rPr>
          <w:rFonts w:ascii="Times New Roman" w:hAnsi="Times New Roman" w:cs="Times New Roman"/>
          <w:sz w:val="24"/>
          <w:szCs w:val="24"/>
        </w:rPr>
        <w:t xml:space="preserve"> ile oczekiwanie to nie nastąpiło z przyczyn, za które wykonawca ponosi odpowiedzialność, przy czym przedłużenie terminu wykonania zamówienia nastąpi o liczbę dni odpowiadającą okresowi oczekiwania;</w:t>
      </w:r>
    </w:p>
    <w:p w14:paraId="3E3D09E1" w14:textId="6686EE9D" w:rsidR="001F6E50" w:rsidRPr="005063AB" w:rsidRDefault="001F6E50" w:rsidP="00963FAF">
      <w:pPr>
        <w:pStyle w:val="Tekstkomentarza"/>
        <w:spacing w:line="360" w:lineRule="auto"/>
        <w:jc w:val="both"/>
        <w:rPr>
          <w:rFonts w:ascii="Times New Roman" w:hAnsi="Times New Roman" w:cs="Times New Roman"/>
          <w:sz w:val="24"/>
          <w:szCs w:val="24"/>
          <w:highlight w:val="yellow"/>
        </w:rPr>
      </w:pPr>
    </w:p>
    <w:p w14:paraId="651EB8BA" w14:textId="71E62244" w:rsidR="002C7279" w:rsidRPr="005063AB" w:rsidRDefault="002C7279" w:rsidP="005063AB">
      <w:pPr>
        <w:widowControl/>
        <w:numPr>
          <w:ilvl w:val="1"/>
          <w:numId w:val="31"/>
        </w:numPr>
        <w:adjustRightInd w:val="0"/>
        <w:spacing w:line="360" w:lineRule="auto"/>
        <w:jc w:val="both"/>
        <w:rPr>
          <w:rFonts w:ascii="Times New Roman" w:eastAsia="Calibri" w:hAnsi="Times New Roman" w:cs="Times New Roman"/>
          <w:sz w:val="24"/>
          <w:szCs w:val="24"/>
        </w:rPr>
      </w:pPr>
      <w:r w:rsidRPr="005063AB">
        <w:rPr>
          <w:rFonts w:ascii="Times New Roman" w:hAnsi="Times New Roman" w:cs="Times New Roman"/>
          <w:sz w:val="24"/>
          <w:szCs w:val="24"/>
        </w:rPr>
        <w:t>Przedłużenie terminu wykonania zamówienia o którym mowa w § 2 ust. 1 może nastąpić w przypadku wystąpienia okoliczności siły wyższej, przez które należy rozumieć zdarzenia niezależne od żadnej ze stron, zewnętrzne, niemożliwe do zapobieżenia, które nastąpiły po dniu wejścia w życie umowy, w szczególności: wojny, akty terroryzmu, klęski żywiołowe, strajki akty władzy i administracji publicznej przy czym przedłużenie terminu realizacji zamówienia nastąpi o liczbę dni, odpowiadającą okresowi występowania okoliczności siły wyższej,</w:t>
      </w:r>
    </w:p>
    <w:p w14:paraId="46B0DC92" w14:textId="33D4954F" w:rsidR="001F6E50" w:rsidRDefault="001F6E50" w:rsidP="005063AB">
      <w:pPr>
        <w:pStyle w:val="Tekstkomentarza"/>
        <w:numPr>
          <w:ilvl w:val="1"/>
          <w:numId w:val="31"/>
        </w:numPr>
        <w:spacing w:line="360" w:lineRule="auto"/>
        <w:jc w:val="both"/>
        <w:rPr>
          <w:rFonts w:ascii="Times New Roman" w:hAnsi="Times New Roman" w:cs="Times New Roman"/>
          <w:sz w:val="24"/>
          <w:szCs w:val="24"/>
        </w:rPr>
      </w:pPr>
      <w:r w:rsidRPr="005063AB">
        <w:rPr>
          <w:rFonts w:ascii="Times New Roman" w:hAnsi="Times New Roman" w:cs="Times New Roman"/>
          <w:sz w:val="24"/>
          <w:szCs w:val="24"/>
        </w:rPr>
        <w:t>wystąpienia osób trzecich z roszczeniami lub ujawnienia się roszczeń osób trzecich, które uniemożliwiają dalsze wykonanie przedmiotu zamówienia, w szczególności uzyskanie odpowiednich decyzji, zezwoleń, uzgodnień wydawanych przez organy administracji publicznej,</w:t>
      </w:r>
    </w:p>
    <w:p w14:paraId="7ABFA118" w14:textId="47883AA8" w:rsidR="004B3198" w:rsidRPr="002378AB" w:rsidRDefault="002378AB" w:rsidP="002378AB">
      <w:pPr>
        <w:pStyle w:val="Akapitzlist"/>
        <w:widowControl/>
        <w:numPr>
          <w:ilvl w:val="1"/>
          <w:numId w:val="31"/>
        </w:numPr>
        <w:adjustRightInd w:val="0"/>
        <w:spacing w:line="360" w:lineRule="auto"/>
        <w:ind w:left="1080"/>
        <w:contextualSpacing/>
        <w:rPr>
          <w:rFonts w:ascii="Times New Roman" w:hAnsi="Times New Roman" w:cs="Times New Roman"/>
          <w:sz w:val="24"/>
          <w:szCs w:val="24"/>
        </w:rPr>
      </w:pPr>
      <w:r w:rsidRPr="002378AB">
        <w:rPr>
          <w:rFonts w:eastAsia="Calibri" w:cs="Calibri"/>
          <w:sz w:val="24"/>
          <w:szCs w:val="24"/>
        </w:rPr>
        <w:t>w przypadku  wyrażenia zgody przez Zamawiaj</w:t>
      </w:r>
      <w:r>
        <w:rPr>
          <w:rFonts w:eastAsia="Calibri" w:cs="Calibri"/>
          <w:sz w:val="24"/>
          <w:szCs w:val="24"/>
        </w:rPr>
        <w:t>ą</w:t>
      </w:r>
      <w:r w:rsidRPr="002378AB">
        <w:rPr>
          <w:rFonts w:eastAsia="Calibri" w:cs="Calibri"/>
          <w:sz w:val="24"/>
          <w:szCs w:val="24"/>
        </w:rPr>
        <w:t>cego</w:t>
      </w:r>
      <w:r w:rsidR="009573B1">
        <w:rPr>
          <w:rFonts w:eastAsia="Calibri" w:cs="Calibri"/>
          <w:sz w:val="24"/>
          <w:szCs w:val="24"/>
        </w:rPr>
        <w:t>,</w:t>
      </w:r>
      <w:r w:rsidRPr="002378AB">
        <w:rPr>
          <w:rFonts w:eastAsia="Calibri" w:cs="Calibri"/>
          <w:sz w:val="24"/>
          <w:szCs w:val="24"/>
        </w:rPr>
        <w:t xml:space="preserve"> </w:t>
      </w:r>
      <w:r w:rsidR="009573B1">
        <w:rPr>
          <w:rFonts w:eastAsia="Calibri" w:cs="Calibri"/>
          <w:sz w:val="24"/>
          <w:szCs w:val="24"/>
        </w:rPr>
        <w:t>w</w:t>
      </w:r>
      <w:r w:rsidRPr="002378AB">
        <w:rPr>
          <w:rFonts w:eastAsia="Calibri" w:cs="Calibri"/>
          <w:sz w:val="24"/>
          <w:szCs w:val="24"/>
        </w:rPr>
        <w:t>ydłużenie terminu realizacji usług nastąpi o taki okres na jaki wyrazi zgodę Zamawiający</w:t>
      </w:r>
      <w:r>
        <w:rPr>
          <w:rFonts w:eastAsia="Calibri" w:cs="Calibri"/>
          <w:sz w:val="24"/>
          <w:szCs w:val="24"/>
        </w:rPr>
        <w:t>, przy czym okres ten nie może być dłuższy niż 4 miesiące.</w:t>
      </w:r>
      <w:r w:rsidR="009573B1">
        <w:rPr>
          <w:rFonts w:eastAsia="Calibri" w:cs="Calibri"/>
          <w:sz w:val="24"/>
          <w:szCs w:val="24"/>
        </w:rPr>
        <w:t xml:space="preserve"> Zmiana terminu realizacji usług jest możliwa w przypadku przesunięcia terminu złożenia wniosku o przyznanie pomocy w UM lub w sytuacji wydłużenia terminu na złożenie uzupełnień do ww. wniosku.</w:t>
      </w:r>
    </w:p>
    <w:p w14:paraId="0A0AB318" w14:textId="1CC7FFB7" w:rsidR="001F6E50" w:rsidRPr="005063AB" w:rsidRDefault="001F6E50" w:rsidP="00963FAF">
      <w:pPr>
        <w:pStyle w:val="Tekstkomentarza"/>
        <w:spacing w:line="360" w:lineRule="auto"/>
        <w:ind w:left="1440"/>
        <w:jc w:val="both"/>
        <w:rPr>
          <w:rFonts w:ascii="Times New Roman" w:hAnsi="Times New Roman" w:cs="Times New Roman"/>
          <w:sz w:val="24"/>
          <w:szCs w:val="24"/>
        </w:rPr>
      </w:pPr>
    </w:p>
    <w:p w14:paraId="39343489" w14:textId="3FA9C401" w:rsidR="001F6E50" w:rsidRPr="005063AB" w:rsidRDefault="001F6E50" w:rsidP="005063AB">
      <w:pPr>
        <w:pStyle w:val="Tekstkomentarza"/>
        <w:numPr>
          <w:ilvl w:val="0"/>
          <w:numId w:val="31"/>
        </w:numPr>
        <w:spacing w:line="360" w:lineRule="auto"/>
        <w:jc w:val="both"/>
        <w:rPr>
          <w:rFonts w:ascii="Times New Roman" w:hAnsi="Times New Roman" w:cs="Times New Roman"/>
          <w:b/>
          <w:bCs/>
          <w:sz w:val="24"/>
          <w:szCs w:val="24"/>
        </w:rPr>
      </w:pPr>
      <w:r w:rsidRPr="005063AB">
        <w:rPr>
          <w:rFonts w:ascii="Times New Roman" w:hAnsi="Times New Roman" w:cs="Times New Roman"/>
          <w:b/>
          <w:bCs/>
          <w:sz w:val="24"/>
          <w:szCs w:val="24"/>
        </w:rPr>
        <w:t xml:space="preserve">W zakresie przedmiotu zamówienia, w przypadku: </w:t>
      </w:r>
    </w:p>
    <w:p w14:paraId="22D0490F" w14:textId="77777777" w:rsidR="001F6E50" w:rsidRPr="005063AB" w:rsidRDefault="001F6E50" w:rsidP="005063AB">
      <w:pPr>
        <w:pStyle w:val="Tekstkomentarza"/>
        <w:numPr>
          <w:ilvl w:val="1"/>
          <w:numId w:val="31"/>
        </w:numPr>
        <w:spacing w:line="360" w:lineRule="auto"/>
        <w:jc w:val="both"/>
        <w:rPr>
          <w:rFonts w:ascii="Times New Roman" w:hAnsi="Times New Roman" w:cs="Times New Roman"/>
          <w:b/>
          <w:bCs/>
          <w:sz w:val="24"/>
          <w:szCs w:val="24"/>
        </w:rPr>
      </w:pPr>
      <w:r w:rsidRPr="005063AB">
        <w:rPr>
          <w:rFonts w:ascii="Times New Roman" w:hAnsi="Times New Roman" w:cs="Times New Roman"/>
          <w:sz w:val="24"/>
          <w:szCs w:val="24"/>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2B8F7D65" w14:textId="40B0E97A" w:rsidR="001F6E50" w:rsidRPr="005063AB" w:rsidRDefault="001F6E50" w:rsidP="005063AB">
      <w:pPr>
        <w:pStyle w:val="Tekstkomentarza"/>
        <w:spacing w:line="360" w:lineRule="auto"/>
        <w:ind w:left="1440"/>
        <w:jc w:val="both"/>
        <w:rPr>
          <w:rFonts w:ascii="Times New Roman" w:hAnsi="Times New Roman" w:cs="Times New Roman"/>
          <w:sz w:val="24"/>
          <w:szCs w:val="24"/>
          <w:highlight w:val="yellow"/>
        </w:rPr>
      </w:pPr>
    </w:p>
    <w:p w14:paraId="3ACA6754" w14:textId="58DB18FD" w:rsidR="001F6E50" w:rsidRPr="005063AB" w:rsidRDefault="001F6E50" w:rsidP="005063AB">
      <w:pPr>
        <w:pStyle w:val="Tekstkomentarza"/>
        <w:numPr>
          <w:ilvl w:val="0"/>
          <w:numId w:val="31"/>
        </w:numPr>
        <w:spacing w:line="360" w:lineRule="auto"/>
        <w:jc w:val="both"/>
        <w:rPr>
          <w:rFonts w:ascii="Times New Roman" w:hAnsi="Times New Roman" w:cs="Times New Roman"/>
          <w:sz w:val="24"/>
          <w:szCs w:val="24"/>
        </w:rPr>
      </w:pPr>
      <w:r w:rsidRPr="005063AB">
        <w:rPr>
          <w:rFonts w:ascii="Times New Roman" w:hAnsi="Times New Roman" w:cs="Times New Roman"/>
          <w:b/>
          <w:bCs/>
          <w:sz w:val="24"/>
          <w:szCs w:val="24"/>
        </w:rPr>
        <w:lastRenderedPageBreak/>
        <w:t>W zakresie zmiany składu osobowego</w:t>
      </w:r>
      <w:r w:rsidRPr="005063AB">
        <w:rPr>
          <w:rFonts w:ascii="Times New Roman" w:hAnsi="Times New Roman" w:cs="Times New Roman"/>
          <w:sz w:val="24"/>
          <w:szCs w:val="24"/>
        </w:rPr>
        <w:t xml:space="preserve"> realizującego przedmiot umowy w przypadku jeżeli polega na zastąpieniu dotychczasowej osoby inną osobą, która będzie posiadać co najmniej równorzędne kwalifikacje niż osoba zastępowana</w:t>
      </w:r>
      <w:r w:rsidR="002C7279" w:rsidRPr="005063AB">
        <w:rPr>
          <w:rFonts w:ascii="Times New Roman" w:hAnsi="Times New Roman" w:cs="Times New Roman"/>
          <w:sz w:val="24"/>
          <w:szCs w:val="24"/>
        </w:rPr>
        <w:t>, zgodnie z zapisami §</w:t>
      </w:r>
      <w:r w:rsidR="00DB1532">
        <w:rPr>
          <w:rFonts w:ascii="Times New Roman" w:hAnsi="Times New Roman" w:cs="Times New Roman"/>
          <w:sz w:val="24"/>
          <w:szCs w:val="24"/>
        </w:rPr>
        <w:t>5 ust. 5</w:t>
      </w:r>
      <w:r w:rsidR="00963FAF">
        <w:rPr>
          <w:rFonts w:ascii="Times New Roman" w:hAnsi="Times New Roman" w:cs="Times New Roman"/>
          <w:sz w:val="24"/>
          <w:szCs w:val="24"/>
        </w:rPr>
        <w:t xml:space="preserve"> ( dot. głównego projektanta i</w:t>
      </w:r>
      <w:r w:rsidR="00DB1532">
        <w:rPr>
          <w:rFonts w:ascii="Times New Roman" w:hAnsi="Times New Roman" w:cs="Times New Roman"/>
          <w:sz w:val="24"/>
          <w:szCs w:val="24"/>
        </w:rPr>
        <w:t xml:space="preserve"> projektantów poszczególnych branż</w:t>
      </w:r>
      <w:r w:rsidR="00963FAF">
        <w:rPr>
          <w:rFonts w:ascii="Times New Roman" w:hAnsi="Times New Roman" w:cs="Times New Roman"/>
          <w:sz w:val="24"/>
          <w:szCs w:val="24"/>
        </w:rPr>
        <w:t>)</w:t>
      </w:r>
    </w:p>
    <w:p w14:paraId="1DC1B706" w14:textId="77777777" w:rsidR="002C7279" w:rsidRPr="005063AB" w:rsidRDefault="002C7279" w:rsidP="005063AB">
      <w:pPr>
        <w:pStyle w:val="Tekstkomentarza"/>
        <w:spacing w:line="360" w:lineRule="auto"/>
        <w:jc w:val="both"/>
        <w:rPr>
          <w:rFonts w:ascii="Times New Roman" w:hAnsi="Times New Roman" w:cs="Times New Roman"/>
          <w:sz w:val="24"/>
          <w:szCs w:val="24"/>
        </w:rPr>
      </w:pPr>
    </w:p>
    <w:p w14:paraId="6033A95B" w14:textId="77777777" w:rsidR="002C7279" w:rsidRPr="005063AB" w:rsidRDefault="002C7279" w:rsidP="005063AB">
      <w:pPr>
        <w:pStyle w:val="Tekstkomentarza"/>
        <w:spacing w:line="360" w:lineRule="auto"/>
        <w:jc w:val="both"/>
        <w:rPr>
          <w:rFonts w:ascii="Times New Roman" w:hAnsi="Times New Roman" w:cs="Times New Roman"/>
          <w:sz w:val="24"/>
          <w:szCs w:val="24"/>
        </w:rPr>
      </w:pPr>
    </w:p>
    <w:p w14:paraId="6849A21C" w14:textId="13284B58" w:rsidR="002C7279" w:rsidRPr="005063AB" w:rsidRDefault="00963FAF" w:rsidP="00963FAF">
      <w:pPr>
        <w:widowControl/>
        <w:adjustRightInd w:val="0"/>
        <w:spacing w:line="360" w:lineRule="auto"/>
        <w:jc w:val="both"/>
        <w:rPr>
          <w:rFonts w:ascii="Times New Roman" w:eastAsia="Calibri" w:hAnsi="Times New Roman" w:cs="Times New Roman"/>
          <w:sz w:val="24"/>
          <w:szCs w:val="24"/>
        </w:rPr>
      </w:pPr>
      <w:r>
        <w:rPr>
          <w:rFonts w:ascii="Times New Roman" w:hAnsi="Times New Roman" w:cs="Times New Roman"/>
          <w:sz w:val="24"/>
          <w:szCs w:val="24"/>
        </w:rPr>
        <w:t>2.</w:t>
      </w:r>
      <w:r w:rsidR="002C7279" w:rsidRPr="005063AB">
        <w:rPr>
          <w:rFonts w:ascii="Times New Roman" w:hAnsi="Times New Roman" w:cs="Times New Roman"/>
          <w:sz w:val="24"/>
          <w:szCs w:val="24"/>
        </w:rPr>
        <w:t xml:space="preserve">W przypadku zmiany lub rezygnacji z podwykonawcy, na którego zasoby Wykonawca powoływał się, na zasadach określonych w art.119 ustawy </w:t>
      </w:r>
      <w:proofErr w:type="spellStart"/>
      <w:r w:rsidR="002C7279" w:rsidRPr="005063AB">
        <w:rPr>
          <w:rFonts w:ascii="Times New Roman" w:hAnsi="Times New Roman" w:cs="Times New Roman"/>
          <w:sz w:val="24"/>
          <w:szCs w:val="24"/>
        </w:rPr>
        <w:t>Pzp</w:t>
      </w:r>
      <w:proofErr w:type="spellEnd"/>
      <w:r w:rsidR="002C7279" w:rsidRPr="005063AB">
        <w:rPr>
          <w:rFonts w:ascii="Times New Roman" w:hAnsi="Times New Roman" w:cs="Times New Roman"/>
          <w:sz w:val="24"/>
          <w:szCs w:val="24"/>
        </w:rPr>
        <w:t xml:space="preserve">, w celu wskazania spełniania warunków udziału w postepowaniu. W takim przypadku Wykonawca jest obowiązany wykazać Zamawiającemu, iż proponowany inny podwykonawca lub Wykonawca samodzielnie spełnia warunki udziału w postepowaniu, o którym mowa w art.122 ustawy </w:t>
      </w:r>
      <w:proofErr w:type="spellStart"/>
      <w:r w:rsidR="002C7279" w:rsidRPr="005063AB">
        <w:rPr>
          <w:rFonts w:ascii="Times New Roman" w:hAnsi="Times New Roman" w:cs="Times New Roman"/>
          <w:sz w:val="24"/>
          <w:szCs w:val="24"/>
        </w:rPr>
        <w:t>Pzp</w:t>
      </w:r>
      <w:proofErr w:type="spellEnd"/>
      <w:r w:rsidR="002C7279" w:rsidRPr="005063AB">
        <w:rPr>
          <w:rFonts w:ascii="Times New Roman" w:hAnsi="Times New Roman" w:cs="Times New Roman"/>
          <w:sz w:val="24"/>
          <w:szCs w:val="24"/>
        </w:rPr>
        <w:t>, w stopniu nie mniejszym niż wymagany w trakcie postepowania o udzielenie zamówienia, poprzez przedstawienie w tym celu odpowiednich dokumentów, potwierdzających spełnianie warunków udziału w postepowaniu;</w:t>
      </w:r>
    </w:p>
    <w:p w14:paraId="40B51C1E" w14:textId="77777777" w:rsidR="002C7279" w:rsidRPr="005063AB" w:rsidRDefault="002C7279" w:rsidP="005063AB">
      <w:pPr>
        <w:pStyle w:val="Tekstkomentarza"/>
        <w:spacing w:line="360" w:lineRule="auto"/>
        <w:jc w:val="both"/>
        <w:rPr>
          <w:rFonts w:ascii="Times New Roman" w:hAnsi="Times New Roman" w:cs="Times New Roman"/>
          <w:sz w:val="24"/>
          <w:szCs w:val="24"/>
        </w:rPr>
      </w:pPr>
    </w:p>
    <w:p w14:paraId="25E69956" w14:textId="3E155420" w:rsidR="009635D4" w:rsidRPr="00DB1532" w:rsidRDefault="00DB1532" w:rsidP="00963FAF">
      <w:pPr>
        <w:widowControl/>
        <w:adjustRightInd w:val="0"/>
        <w:spacing w:line="360" w:lineRule="auto"/>
        <w:jc w:val="both"/>
        <w:rPr>
          <w:rFonts w:ascii="Times New Roman" w:eastAsia="Calibri" w:hAnsi="Times New Roman" w:cs="Times New Roman"/>
          <w:bCs/>
          <w:sz w:val="24"/>
          <w:szCs w:val="24"/>
        </w:rPr>
      </w:pPr>
      <w:r w:rsidRPr="00DB1532">
        <w:rPr>
          <w:rFonts w:ascii="Times New Roman" w:eastAsia="Calibri" w:hAnsi="Times New Roman" w:cs="Times New Roman"/>
          <w:bCs/>
          <w:sz w:val="24"/>
          <w:szCs w:val="24"/>
        </w:rPr>
        <w:t>3</w:t>
      </w:r>
      <w:r w:rsidR="00963FAF" w:rsidRPr="00DB1532">
        <w:rPr>
          <w:rFonts w:ascii="Times New Roman" w:eastAsia="Calibri" w:hAnsi="Times New Roman" w:cs="Times New Roman"/>
          <w:bCs/>
          <w:sz w:val="24"/>
          <w:szCs w:val="24"/>
        </w:rPr>
        <w:t>.</w:t>
      </w:r>
      <w:r w:rsidR="009635D4" w:rsidRPr="00DB1532">
        <w:rPr>
          <w:rFonts w:ascii="Times New Roman" w:eastAsia="Calibri" w:hAnsi="Times New Roman" w:cs="Times New Roman"/>
          <w:bCs/>
          <w:sz w:val="24"/>
          <w:szCs w:val="24"/>
        </w:rPr>
        <w:t xml:space="preserve">Nie stanowi zmiany umowy:     </w:t>
      </w:r>
    </w:p>
    <w:p w14:paraId="1A954A37" w14:textId="77777777" w:rsidR="009635D4" w:rsidRPr="005063AB" w:rsidRDefault="009635D4" w:rsidP="005063AB">
      <w:pPr>
        <w:adjustRightInd w:val="0"/>
        <w:spacing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 xml:space="preserve"> 1) zmiana danych związanych z obsługą administracyjno-organizacyjną umowy (np.           zmiana nr rachunku bankowego),       </w:t>
      </w:r>
    </w:p>
    <w:p w14:paraId="6C4CEEE1" w14:textId="77777777" w:rsidR="009635D4" w:rsidRPr="005063AB" w:rsidRDefault="009635D4" w:rsidP="005063AB">
      <w:pPr>
        <w:adjustRightInd w:val="0"/>
        <w:spacing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 xml:space="preserve">2) zmiany danych </w:t>
      </w:r>
      <w:proofErr w:type="spellStart"/>
      <w:r w:rsidRPr="005063AB">
        <w:rPr>
          <w:rFonts w:ascii="Times New Roman" w:eastAsia="Calibri" w:hAnsi="Times New Roman" w:cs="Times New Roman"/>
          <w:sz w:val="24"/>
          <w:szCs w:val="24"/>
        </w:rPr>
        <w:t>tele</w:t>
      </w:r>
      <w:proofErr w:type="spellEnd"/>
      <w:r w:rsidRPr="005063AB">
        <w:rPr>
          <w:rFonts w:ascii="Times New Roman" w:eastAsia="Calibri" w:hAnsi="Times New Roman" w:cs="Times New Roman"/>
          <w:sz w:val="24"/>
          <w:szCs w:val="24"/>
        </w:rPr>
        <w:t xml:space="preserve">-adresowych, zmiany osób wskazanych do kontaktów między          Stronami,   </w:t>
      </w:r>
    </w:p>
    <w:p w14:paraId="5E7511D7" w14:textId="0D47AF68" w:rsidR="009635D4" w:rsidRPr="005063AB" w:rsidRDefault="009635D4" w:rsidP="005063AB">
      <w:pPr>
        <w:adjustRightInd w:val="0"/>
        <w:spacing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 xml:space="preserve">3) zmiana wykazu osób o którym mowa  § </w:t>
      </w:r>
      <w:r w:rsidR="00DB1532">
        <w:rPr>
          <w:rFonts w:ascii="Times New Roman" w:eastAsia="Calibri" w:hAnsi="Times New Roman" w:cs="Times New Roman"/>
          <w:sz w:val="24"/>
          <w:szCs w:val="24"/>
        </w:rPr>
        <w:t>8</w:t>
      </w:r>
      <w:r w:rsidRPr="005063AB">
        <w:rPr>
          <w:rFonts w:ascii="Times New Roman" w:eastAsia="Calibri" w:hAnsi="Times New Roman" w:cs="Times New Roman"/>
          <w:sz w:val="24"/>
          <w:szCs w:val="24"/>
        </w:rPr>
        <w:t xml:space="preserve"> niniejszej umowy</w:t>
      </w:r>
    </w:p>
    <w:p w14:paraId="4C3A58B8" w14:textId="77777777" w:rsidR="009635D4" w:rsidRPr="005063AB" w:rsidRDefault="009635D4" w:rsidP="005063AB">
      <w:pPr>
        <w:spacing w:line="360" w:lineRule="auto"/>
        <w:rPr>
          <w:rFonts w:ascii="Times New Roman" w:eastAsia="Palatino Linotype" w:hAnsi="Times New Roman" w:cs="Times New Roman"/>
          <w:bCs/>
          <w:sz w:val="24"/>
          <w:szCs w:val="24"/>
        </w:rPr>
      </w:pPr>
    </w:p>
    <w:p w14:paraId="756A6F18" w14:textId="3A18DCC6" w:rsidR="009635D4" w:rsidRPr="005063AB" w:rsidRDefault="00DB1532" w:rsidP="005063AB">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sz w:val="24"/>
          <w:szCs w:val="24"/>
          <w:lang w:eastAsia="pl-PL"/>
        </w:rPr>
        <w:t>4</w:t>
      </w:r>
      <w:r w:rsidR="00963FAF">
        <w:rPr>
          <w:rFonts w:ascii="Times New Roman" w:eastAsia="Times New Roman" w:hAnsi="Times New Roman" w:cs="Times New Roman"/>
          <w:sz w:val="24"/>
          <w:szCs w:val="24"/>
          <w:lang w:eastAsia="pl-PL"/>
        </w:rPr>
        <w:t>.</w:t>
      </w:r>
      <w:r w:rsidR="009635D4" w:rsidRPr="005063AB">
        <w:rPr>
          <w:rFonts w:ascii="Times New Roman" w:eastAsia="Times New Roman" w:hAnsi="Times New Roman" w:cs="Times New Roman"/>
          <w:sz w:val="24"/>
          <w:szCs w:val="24"/>
          <w:lang w:eastAsia="pl-PL"/>
        </w:rPr>
        <w:t>Zmiany może inicjować każda ze stron umowy wyłącznie w formie pisemnej, określając warunki jej dokonania, biorąc pod uwagę w szczególności:</w:t>
      </w:r>
    </w:p>
    <w:p w14:paraId="0F34ED46"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opis zmiany,</w:t>
      </w:r>
    </w:p>
    <w:p w14:paraId="7C7F4C26"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uzasadnienie zmiany,</w:t>
      </w:r>
    </w:p>
    <w:p w14:paraId="3A995713"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koszt zmiany i sposób jego wyliczenia,</w:t>
      </w:r>
    </w:p>
    <w:p w14:paraId="27AE44C0"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wpływ zmiany na wysokość wynagrodzenia,</w:t>
      </w:r>
    </w:p>
    <w:p w14:paraId="63905336"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czas wykonania zmiany,</w:t>
      </w:r>
    </w:p>
    <w:p w14:paraId="32D53A2D"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wpływ zmiany na termin zakończenia wykonania zamówienia,</w:t>
      </w:r>
    </w:p>
    <w:p w14:paraId="392597FB" w14:textId="77777777" w:rsidR="009635D4" w:rsidRPr="005063AB" w:rsidRDefault="009635D4" w:rsidP="005063AB">
      <w:pPr>
        <w:spacing w:line="360" w:lineRule="auto"/>
        <w:ind w:left="567"/>
        <w:jc w:val="both"/>
        <w:rPr>
          <w:rFonts w:ascii="Times New Roman" w:eastAsia="Times New Roman" w:hAnsi="Times New Roman" w:cs="Times New Roman"/>
          <w:sz w:val="24"/>
          <w:szCs w:val="24"/>
          <w:lang w:eastAsia="pl-PL"/>
        </w:rPr>
      </w:pPr>
    </w:p>
    <w:p w14:paraId="72444488" w14:textId="2F29503A" w:rsidR="009635D4" w:rsidRPr="005063AB" w:rsidRDefault="00DB1532" w:rsidP="005063AB">
      <w:pPr>
        <w:spacing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963FAF">
        <w:rPr>
          <w:rFonts w:ascii="Times New Roman" w:eastAsia="Times New Roman" w:hAnsi="Times New Roman" w:cs="Times New Roman"/>
          <w:sz w:val="24"/>
          <w:szCs w:val="24"/>
          <w:lang w:eastAsia="pl-PL"/>
        </w:rPr>
        <w:t>.</w:t>
      </w:r>
      <w:r w:rsidR="009635D4" w:rsidRPr="005063AB">
        <w:rPr>
          <w:rFonts w:ascii="Times New Roman" w:eastAsia="Times New Roman" w:hAnsi="Times New Roman" w:cs="Times New Roman"/>
          <w:sz w:val="24"/>
          <w:szCs w:val="24"/>
          <w:lang w:eastAsia="pl-PL"/>
        </w:rPr>
        <w:t>Wszystkie powyższe postanowienia stanowią katalog zmian, na które Zamawiający może wyrazić zgodę, nie stanowią jednocześnie zobowiązania do wyrażenia takiej zgody.</w:t>
      </w:r>
    </w:p>
    <w:p w14:paraId="40061921" w14:textId="77777777" w:rsidR="009635D4" w:rsidRPr="005063AB" w:rsidRDefault="009635D4" w:rsidP="005063AB">
      <w:pPr>
        <w:spacing w:line="360" w:lineRule="auto"/>
        <w:rPr>
          <w:rFonts w:ascii="Times New Roman" w:eastAsia="Palatino Linotype" w:hAnsi="Times New Roman" w:cs="Times New Roman"/>
          <w:bCs/>
          <w:sz w:val="24"/>
          <w:szCs w:val="24"/>
        </w:rPr>
      </w:pPr>
    </w:p>
    <w:p w14:paraId="29FCE64A" w14:textId="5B66552B" w:rsidR="002C7279" w:rsidRPr="00963FAF" w:rsidRDefault="00DB1532" w:rsidP="00963FAF">
      <w:pPr>
        <w:spacing w:line="360" w:lineRule="auto"/>
        <w:rPr>
          <w:rFonts w:ascii="Times New Roman" w:eastAsia="Palatino Linotype" w:hAnsi="Times New Roman" w:cs="Times New Roman"/>
          <w:bCs/>
          <w:sz w:val="24"/>
          <w:szCs w:val="24"/>
        </w:rPr>
      </w:pPr>
      <w:r>
        <w:rPr>
          <w:rFonts w:ascii="Times New Roman" w:hAnsi="Times New Roman" w:cs="Times New Roman"/>
          <w:sz w:val="24"/>
          <w:szCs w:val="24"/>
        </w:rPr>
        <w:lastRenderedPageBreak/>
        <w:t>6</w:t>
      </w:r>
      <w:r w:rsidR="00963FAF">
        <w:rPr>
          <w:rFonts w:ascii="Times New Roman" w:hAnsi="Times New Roman" w:cs="Times New Roman"/>
          <w:sz w:val="24"/>
          <w:szCs w:val="24"/>
        </w:rPr>
        <w:t>.</w:t>
      </w:r>
      <w:r w:rsidR="009635D4" w:rsidRPr="005063AB">
        <w:rPr>
          <w:rFonts w:ascii="Times New Roman" w:hAnsi="Times New Roman" w:cs="Times New Roman"/>
          <w:sz w:val="24"/>
          <w:szCs w:val="24"/>
        </w:rPr>
        <w:t>Wszelkie zmiany i uzupełnienia treści umowy winny zostać dokonane wyłącznie w formie aneksu podpisanego przez obie strony, pod rygorem nieważności.</w:t>
      </w:r>
    </w:p>
    <w:p w14:paraId="4B9B4CCC" w14:textId="77777777" w:rsidR="00DB1532" w:rsidRDefault="009635D4" w:rsidP="005063AB">
      <w:pPr>
        <w:spacing w:before="120" w:line="360" w:lineRule="auto"/>
        <w:rPr>
          <w:rFonts w:ascii="Times New Roman" w:eastAsia="Times New Roman" w:hAnsi="Times New Roman" w:cs="Times New Roman"/>
          <w:b/>
          <w:bCs/>
          <w:sz w:val="24"/>
          <w:szCs w:val="24"/>
          <w:lang w:eastAsia="pl-PL"/>
        </w:rPr>
      </w:pPr>
      <w:r w:rsidRPr="005063AB">
        <w:rPr>
          <w:rFonts w:ascii="Times New Roman" w:eastAsia="Times New Roman" w:hAnsi="Times New Roman" w:cs="Times New Roman"/>
          <w:b/>
          <w:bCs/>
          <w:sz w:val="24"/>
          <w:szCs w:val="24"/>
          <w:lang w:eastAsia="pl-PL"/>
        </w:rPr>
        <w:t xml:space="preserve">                                                                  </w:t>
      </w:r>
    </w:p>
    <w:p w14:paraId="24A73E28" w14:textId="77777777" w:rsidR="00DB1532" w:rsidRDefault="00DB1532" w:rsidP="005063AB">
      <w:pPr>
        <w:spacing w:before="120" w:line="360" w:lineRule="auto"/>
        <w:rPr>
          <w:rFonts w:ascii="Times New Roman" w:eastAsia="Times New Roman" w:hAnsi="Times New Roman" w:cs="Times New Roman"/>
          <w:b/>
          <w:bCs/>
          <w:sz w:val="24"/>
          <w:szCs w:val="24"/>
          <w:lang w:eastAsia="pl-PL"/>
        </w:rPr>
      </w:pPr>
    </w:p>
    <w:p w14:paraId="3D478923" w14:textId="77777777" w:rsidR="00DB1532" w:rsidRDefault="00DB1532" w:rsidP="005063AB">
      <w:pPr>
        <w:spacing w:before="120" w:line="360" w:lineRule="auto"/>
        <w:rPr>
          <w:rFonts w:ascii="Times New Roman" w:eastAsia="Times New Roman" w:hAnsi="Times New Roman" w:cs="Times New Roman"/>
          <w:b/>
          <w:bCs/>
          <w:sz w:val="24"/>
          <w:szCs w:val="24"/>
          <w:lang w:eastAsia="pl-PL"/>
        </w:rPr>
      </w:pPr>
    </w:p>
    <w:p w14:paraId="1B79ED4A" w14:textId="1D31E404" w:rsidR="009635D4" w:rsidRPr="005063AB" w:rsidRDefault="00DB1532" w:rsidP="005063AB">
      <w:pPr>
        <w:spacing w:before="120" w:line="36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w:t>
      </w:r>
      <w:r w:rsidR="009635D4" w:rsidRPr="005063AB">
        <w:rPr>
          <w:rFonts w:ascii="Times New Roman" w:eastAsia="Times New Roman" w:hAnsi="Times New Roman" w:cs="Times New Roman"/>
          <w:b/>
          <w:bCs/>
          <w:sz w:val="24"/>
          <w:szCs w:val="24"/>
          <w:lang w:eastAsia="pl-PL"/>
        </w:rPr>
        <w:t xml:space="preserve"> §1</w:t>
      </w:r>
      <w:r>
        <w:rPr>
          <w:rFonts w:ascii="Times New Roman" w:eastAsia="Times New Roman" w:hAnsi="Times New Roman" w:cs="Times New Roman"/>
          <w:b/>
          <w:bCs/>
          <w:sz w:val="24"/>
          <w:szCs w:val="24"/>
          <w:lang w:eastAsia="pl-PL"/>
        </w:rPr>
        <w:t>1</w:t>
      </w:r>
    </w:p>
    <w:p w14:paraId="303806A2" w14:textId="77777777" w:rsidR="004B3198" w:rsidRDefault="009635D4" w:rsidP="004B3198">
      <w:pPr>
        <w:spacing w:before="120" w:line="360" w:lineRule="auto"/>
        <w:jc w:val="center"/>
        <w:rPr>
          <w:rFonts w:ascii="Times New Roman" w:eastAsia="Times New Roman" w:hAnsi="Times New Roman" w:cs="Times New Roman"/>
          <w:b/>
          <w:bCs/>
          <w:sz w:val="24"/>
          <w:szCs w:val="24"/>
          <w:lang w:eastAsia="pl-PL"/>
        </w:rPr>
      </w:pPr>
      <w:r w:rsidRPr="005063AB">
        <w:rPr>
          <w:rFonts w:ascii="Times New Roman" w:eastAsia="Times New Roman" w:hAnsi="Times New Roman" w:cs="Times New Roman"/>
          <w:b/>
          <w:bCs/>
          <w:sz w:val="24"/>
          <w:szCs w:val="24"/>
          <w:lang w:eastAsia="pl-PL"/>
        </w:rPr>
        <w:t>Odpowiedzialność Wykonawcy z tytułu nienależytego wykonania umowy</w:t>
      </w:r>
    </w:p>
    <w:p w14:paraId="67DEAA85" w14:textId="0CDDE867" w:rsidR="009635D4" w:rsidRPr="004B3198" w:rsidRDefault="004B3198" w:rsidP="004B3198">
      <w:pPr>
        <w:spacing w:before="120" w:line="360" w:lineRule="auto"/>
        <w:jc w:val="both"/>
        <w:rPr>
          <w:rFonts w:ascii="Times New Roman" w:eastAsia="Times New Roman" w:hAnsi="Times New Roman" w:cs="Times New Roman"/>
          <w:b/>
          <w:bCs/>
          <w:sz w:val="24"/>
          <w:szCs w:val="24"/>
          <w:lang w:eastAsia="pl-PL"/>
        </w:rPr>
      </w:pPr>
      <w:r w:rsidRPr="004B3198">
        <w:rPr>
          <w:rFonts w:ascii="Times New Roman" w:eastAsia="Times New Roman" w:hAnsi="Times New Roman" w:cs="Times New Roman"/>
          <w:sz w:val="24"/>
          <w:szCs w:val="24"/>
          <w:lang w:eastAsia="pl-PL"/>
        </w:rPr>
        <w:t>1.</w:t>
      </w:r>
      <w:r w:rsidR="009635D4" w:rsidRPr="005063AB">
        <w:rPr>
          <w:rFonts w:ascii="Times New Roman" w:eastAsia="Times New Roman" w:hAnsi="Times New Roman" w:cs="Times New Roman"/>
          <w:sz w:val="24"/>
          <w:szCs w:val="24"/>
          <w:lang w:eastAsia="pl-PL"/>
        </w:rPr>
        <w:t xml:space="preserve">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14:paraId="44D6F38A" w14:textId="77777777" w:rsidR="002C7279" w:rsidRPr="005063AB" w:rsidRDefault="002C7279" w:rsidP="005063AB">
      <w:pPr>
        <w:pStyle w:val="Tekstkomentarza"/>
        <w:spacing w:line="360" w:lineRule="auto"/>
        <w:jc w:val="both"/>
        <w:rPr>
          <w:rFonts w:ascii="Times New Roman" w:hAnsi="Times New Roman" w:cs="Times New Roman"/>
          <w:sz w:val="24"/>
          <w:szCs w:val="24"/>
        </w:rPr>
      </w:pPr>
    </w:p>
    <w:p w14:paraId="1EC38A1E" w14:textId="4A7F731D" w:rsidR="00974E78" w:rsidRPr="005063AB" w:rsidRDefault="00F2139E" w:rsidP="005063AB">
      <w:pPr>
        <w:spacing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5"/>
          <w:sz w:val="24"/>
          <w:szCs w:val="24"/>
        </w:rPr>
        <w:t>1</w:t>
      </w:r>
      <w:r w:rsidR="00B44EC6">
        <w:rPr>
          <w:rFonts w:ascii="Times New Roman" w:hAnsi="Times New Roman" w:cs="Times New Roman"/>
          <w:b/>
          <w:spacing w:val="-5"/>
          <w:sz w:val="24"/>
          <w:szCs w:val="24"/>
        </w:rPr>
        <w:t>2</w:t>
      </w:r>
    </w:p>
    <w:p w14:paraId="1DD780EF" w14:textId="56E8D7ED" w:rsidR="009635D4" w:rsidRPr="005063AB" w:rsidRDefault="00F2139E" w:rsidP="005063AB">
      <w:pPr>
        <w:spacing w:before="43" w:after="120" w:line="360" w:lineRule="auto"/>
        <w:ind w:left="57"/>
        <w:jc w:val="center"/>
        <w:rPr>
          <w:rFonts w:ascii="Times New Roman" w:hAnsi="Times New Roman" w:cs="Times New Roman"/>
          <w:b/>
          <w:spacing w:val="-4"/>
          <w:sz w:val="24"/>
          <w:szCs w:val="24"/>
        </w:rPr>
      </w:pPr>
      <w:r w:rsidRPr="005063AB">
        <w:rPr>
          <w:rFonts w:ascii="Times New Roman" w:hAnsi="Times New Roman" w:cs="Times New Roman"/>
          <w:b/>
          <w:sz w:val="24"/>
          <w:szCs w:val="24"/>
        </w:rPr>
        <w:t>Zabezpieczenie</w:t>
      </w:r>
      <w:r w:rsidRPr="005063AB">
        <w:rPr>
          <w:rFonts w:ascii="Times New Roman" w:hAnsi="Times New Roman" w:cs="Times New Roman"/>
          <w:b/>
          <w:spacing w:val="-6"/>
          <w:sz w:val="24"/>
          <w:szCs w:val="24"/>
        </w:rPr>
        <w:t xml:space="preserve"> </w:t>
      </w:r>
      <w:r w:rsidRPr="005063AB">
        <w:rPr>
          <w:rFonts w:ascii="Times New Roman" w:hAnsi="Times New Roman" w:cs="Times New Roman"/>
          <w:b/>
          <w:sz w:val="24"/>
          <w:szCs w:val="24"/>
        </w:rPr>
        <w:t>należytego</w:t>
      </w:r>
      <w:r w:rsidRPr="005063AB">
        <w:rPr>
          <w:rFonts w:ascii="Times New Roman" w:hAnsi="Times New Roman" w:cs="Times New Roman"/>
          <w:b/>
          <w:spacing w:val="-5"/>
          <w:sz w:val="24"/>
          <w:szCs w:val="24"/>
        </w:rPr>
        <w:t xml:space="preserve"> </w:t>
      </w:r>
      <w:r w:rsidRPr="005063AB">
        <w:rPr>
          <w:rFonts w:ascii="Times New Roman" w:hAnsi="Times New Roman" w:cs="Times New Roman"/>
          <w:b/>
          <w:sz w:val="24"/>
          <w:szCs w:val="24"/>
        </w:rPr>
        <w:t>wykonania</w:t>
      </w:r>
      <w:r w:rsidRPr="005063AB">
        <w:rPr>
          <w:rFonts w:ascii="Times New Roman" w:hAnsi="Times New Roman" w:cs="Times New Roman"/>
          <w:b/>
          <w:spacing w:val="-5"/>
          <w:sz w:val="24"/>
          <w:szCs w:val="24"/>
        </w:rPr>
        <w:t xml:space="preserve"> </w:t>
      </w:r>
      <w:r w:rsidRPr="005063AB">
        <w:rPr>
          <w:rFonts w:ascii="Times New Roman" w:hAnsi="Times New Roman" w:cs="Times New Roman"/>
          <w:b/>
          <w:spacing w:val="-4"/>
          <w:sz w:val="24"/>
          <w:szCs w:val="24"/>
        </w:rPr>
        <w:t>umowy</w:t>
      </w:r>
    </w:p>
    <w:p w14:paraId="30B11EDE" w14:textId="02261411" w:rsidR="009635D4" w:rsidRPr="005063AB" w:rsidRDefault="009635D4" w:rsidP="005063AB">
      <w:pPr>
        <w:spacing w:line="360" w:lineRule="auto"/>
        <w:jc w:val="both"/>
        <w:rPr>
          <w:rFonts w:ascii="Times New Roman" w:eastAsia="Palatino Linotype" w:hAnsi="Times New Roman" w:cs="Times New Roman"/>
          <w:bCs/>
          <w:sz w:val="24"/>
          <w:szCs w:val="24"/>
        </w:rPr>
      </w:pPr>
      <w:r w:rsidRPr="005063AB">
        <w:rPr>
          <w:rFonts w:ascii="Times New Roman" w:eastAsia="Palatino Linotype" w:hAnsi="Times New Roman" w:cs="Times New Roman"/>
          <w:bCs/>
          <w:sz w:val="24"/>
          <w:szCs w:val="24"/>
        </w:rPr>
        <w:t>1.Zamawiający żąda wniesienia zabezpieczenia umowy.</w:t>
      </w:r>
    </w:p>
    <w:p w14:paraId="15FA0AB6" w14:textId="669BCD76" w:rsidR="009635D4" w:rsidRPr="005063AB" w:rsidRDefault="009635D4" w:rsidP="005063AB">
      <w:pPr>
        <w:spacing w:before="120" w:line="360" w:lineRule="auto"/>
        <w:ind w:right="-57"/>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 Wykonawca wniósł wymagane zabezpieczenie umowy w wysokości 5 % zamówienia umownego tj. w kwocie……………………….. w formie…………………………….</w:t>
      </w:r>
    </w:p>
    <w:p w14:paraId="34799659" w14:textId="041E3910" w:rsidR="009635D4" w:rsidRPr="005063AB" w:rsidRDefault="009635D4" w:rsidP="005063AB">
      <w:pPr>
        <w:tabs>
          <w:tab w:val="left" w:pos="708"/>
        </w:tabs>
        <w:spacing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 xml:space="preserve">3. Zabezpieczenie zostanie zwrócone Wykonawcy, zgodnie z art.453 Ustawy </w:t>
      </w:r>
      <w:proofErr w:type="spellStart"/>
      <w:r w:rsidRPr="005063AB">
        <w:rPr>
          <w:rFonts w:ascii="Times New Roman" w:eastAsia="Times New Roman" w:hAnsi="Times New Roman" w:cs="Times New Roman"/>
          <w:bCs/>
          <w:sz w:val="24"/>
          <w:szCs w:val="24"/>
          <w:lang w:eastAsia="pl-PL"/>
        </w:rPr>
        <w:t>Pzp</w:t>
      </w:r>
      <w:proofErr w:type="spellEnd"/>
      <w:r w:rsidRPr="005063AB">
        <w:rPr>
          <w:rFonts w:ascii="Times New Roman" w:eastAsia="Times New Roman" w:hAnsi="Times New Roman" w:cs="Times New Roman"/>
          <w:bCs/>
          <w:sz w:val="24"/>
          <w:szCs w:val="24"/>
          <w:lang w:eastAsia="pl-PL"/>
        </w:rPr>
        <w:t xml:space="preserve"> tj. w terminie 30 dni od dnia wykonania zamówienia i uznania przez Zamawiającego za należycie wykonane.- tj. w terminach………….</w:t>
      </w:r>
    </w:p>
    <w:p w14:paraId="3789B0F2" w14:textId="4EE11D9B" w:rsidR="009635D4" w:rsidRPr="005063AB" w:rsidRDefault="009635D4" w:rsidP="005063AB">
      <w:pPr>
        <w:tabs>
          <w:tab w:val="num" w:pos="0"/>
        </w:tabs>
        <w:spacing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4. Kwota pozostawiona na zabezpieczenie roszczeń z tytułu rękojmi za wady i gwarancji ustala się w wysokości 30 % wysokości zabezpieczenia</w:t>
      </w:r>
      <w:r w:rsidRPr="005063AB">
        <w:rPr>
          <w:rFonts w:ascii="Times New Roman" w:eastAsia="Times New Roman" w:hAnsi="Times New Roman" w:cs="Times New Roman"/>
          <w:b/>
          <w:bCs/>
          <w:sz w:val="24"/>
          <w:szCs w:val="24"/>
          <w:lang w:eastAsia="pl-PL"/>
        </w:rPr>
        <w:t xml:space="preserve"> </w:t>
      </w:r>
      <w:proofErr w:type="spellStart"/>
      <w:r w:rsidRPr="005063AB">
        <w:rPr>
          <w:rFonts w:ascii="Times New Roman" w:eastAsia="Times New Roman" w:hAnsi="Times New Roman" w:cs="Times New Roman"/>
          <w:bCs/>
          <w:sz w:val="24"/>
          <w:szCs w:val="24"/>
          <w:lang w:eastAsia="pl-PL"/>
        </w:rPr>
        <w:t>tj</w:t>
      </w:r>
      <w:proofErr w:type="spellEnd"/>
      <w:r w:rsidRPr="005063AB">
        <w:rPr>
          <w:rFonts w:ascii="Times New Roman" w:eastAsia="Times New Roman" w:hAnsi="Times New Roman" w:cs="Times New Roman"/>
          <w:bCs/>
          <w:sz w:val="24"/>
          <w:szCs w:val="24"/>
          <w:lang w:eastAsia="pl-PL"/>
        </w:rPr>
        <w:t>………….. zł.</w:t>
      </w:r>
      <w:r w:rsidRPr="005063AB">
        <w:rPr>
          <w:rFonts w:ascii="Times New Roman" w:eastAsia="Times New Roman" w:hAnsi="Times New Roman" w:cs="Times New Roman"/>
          <w:b/>
          <w:bCs/>
          <w:sz w:val="24"/>
          <w:szCs w:val="24"/>
          <w:lang w:eastAsia="pl-PL"/>
        </w:rPr>
        <w:t xml:space="preserve"> </w:t>
      </w:r>
      <w:r w:rsidRPr="005063AB">
        <w:rPr>
          <w:rFonts w:ascii="Times New Roman" w:eastAsia="Times New Roman" w:hAnsi="Times New Roman" w:cs="Times New Roman"/>
          <w:bCs/>
          <w:sz w:val="24"/>
          <w:szCs w:val="24"/>
          <w:lang w:eastAsia="pl-PL"/>
        </w:rPr>
        <w:t>Ww. kwota zwracana jest nie później niż w 15 dniu po upływie okresu rękojmi za wady lub gwarancji.(od dnia- do dnia)</w:t>
      </w:r>
    </w:p>
    <w:p w14:paraId="3855FADF" w14:textId="0B1A6C68" w:rsidR="009635D4" w:rsidRPr="005063AB" w:rsidRDefault="009635D4" w:rsidP="005063AB">
      <w:pPr>
        <w:tabs>
          <w:tab w:val="num" w:pos="0"/>
        </w:tabs>
        <w:spacing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5. Zamawiający nie przewiduje częściowego zwrotu zabezpieczenia po wykonaniu części zamówienia.</w:t>
      </w:r>
    </w:p>
    <w:p w14:paraId="301D7B44" w14:textId="4808EE7F" w:rsidR="00974E78" w:rsidRPr="005063AB" w:rsidRDefault="009635D4" w:rsidP="005063AB">
      <w:pPr>
        <w:tabs>
          <w:tab w:val="left" w:pos="621"/>
          <w:tab w:val="left" w:pos="623"/>
        </w:tabs>
        <w:spacing w:before="1" w:line="360" w:lineRule="auto"/>
        <w:ind w:right="139"/>
        <w:jc w:val="both"/>
        <w:rPr>
          <w:rFonts w:ascii="Times New Roman" w:hAnsi="Times New Roman" w:cs="Times New Roman"/>
          <w:sz w:val="24"/>
          <w:szCs w:val="24"/>
        </w:rPr>
      </w:pPr>
      <w:r w:rsidRPr="005063AB">
        <w:rPr>
          <w:rFonts w:ascii="Times New Roman" w:hAnsi="Times New Roman" w:cs="Times New Roman"/>
          <w:b/>
          <w:spacing w:val="-4"/>
          <w:sz w:val="24"/>
          <w:szCs w:val="24"/>
        </w:rPr>
        <w:t>6.</w:t>
      </w:r>
      <w:r w:rsidR="00F2139E" w:rsidRPr="005063AB">
        <w:rPr>
          <w:rFonts w:ascii="Times New Roman" w:hAnsi="Times New Roman" w:cs="Times New Roman"/>
          <w:sz w:val="24"/>
          <w:szCs w:val="24"/>
        </w:rPr>
        <w:t>Zabezpieczenie należytego wykonania umowy pozostaje w dyspozycji Zamawiającego i zachowuje swoją ważność na czas określony w umowie.</w:t>
      </w:r>
    </w:p>
    <w:p w14:paraId="2A6A43C7" w14:textId="4EED145D" w:rsidR="00974E78" w:rsidRPr="005063AB" w:rsidRDefault="00CE3258" w:rsidP="005063AB">
      <w:pPr>
        <w:tabs>
          <w:tab w:val="left" w:pos="621"/>
          <w:tab w:val="left" w:pos="623"/>
        </w:tabs>
        <w:spacing w:line="360" w:lineRule="auto"/>
        <w:ind w:right="133"/>
        <w:jc w:val="both"/>
        <w:rPr>
          <w:rFonts w:ascii="Times New Roman" w:hAnsi="Times New Roman" w:cs="Times New Roman"/>
          <w:sz w:val="24"/>
          <w:szCs w:val="24"/>
        </w:rPr>
      </w:pPr>
      <w:r w:rsidRPr="005063AB">
        <w:rPr>
          <w:rFonts w:ascii="Times New Roman" w:hAnsi="Times New Roman" w:cs="Times New Roman"/>
          <w:sz w:val="24"/>
          <w:szCs w:val="24"/>
        </w:rPr>
        <w:t>7.</w:t>
      </w:r>
      <w:r w:rsidR="00F2139E" w:rsidRPr="005063AB">
        <w:rPr>
          <w:rFonts w:ascii="Times New Roman" w:hAnsi="Times New Roman" w:cs="Times New Roman"/>
          <w:sz w:val="24"/>
          <w:szCs w:val="24"/>
        </w:rPr>
        <w:t xml:space="preserve">Zabezpieczenie należytego wykonania umowy wniesione w pieniądzu zostanie zwrócone wraz z odsetkami wynikającymi z umowy rachunku bankowego Zamawiającego, na którym </w:t>
      </w:r>
      <w:r w:rsidR="00F2139E" w:rsidRPr="005063AB">
        <w:rPr>
          <w:rFonts w:ascii="Times New Roman" w:hAnsi="Times New Roman" w:cs="Times New Roman"/>
          <w:sz w:val="24"/>
          <w:szCs w:val="24"/>
        </w:rPr>
        <w:lastRenderedPageBreak/>
        <w:t xml:space="preserve">było ono przechowywane, pomniejszone o koszty prowadzenia rachunku oraz prowizji bankowej za przelew pieniędzy na rachunek </w:t>
      </w:r>
      <w:r w:rsidR="00F2139E" w:rsidRPr="005063AB">
        <w:rPr>
          <w:rFonts w:ascii="Times New Roman" w:hAnsi="Times New Roman" w:cs="Times New Roman"/>
          <w:spacing w:val="-2"/>
          <w:sz w:val="24"/>
          <w:szCs w:val="24"/>
        </w:rPr>
        <w:t>Wykonawcy.</w:t>
      </w:r>
    </w:p>
    <w:p w14:paraId="0B6213A6" w14:textId="60DE481F" w:rsidR="00974E78" w:rsidRPr="005063AB" w:rsidRDefault="00B44EC6" w:rsidP="005063AB">
      <w:pPr>
        <w:tabs>
          <w:tab w:val="left" w:pos="621"/>
          <w:tab w:val="left" w:pos="623"/>
        </w:tabs>
        <w:spacing w:line="360" w:lineRule="auto"/>
        <w:ind w:right="139"/>
        <w:jc w:val="both"/>
        <w:rPr>
          <w:rFonts w:ascii="Times New Roman" w:hAnsi="Times New Roman" w:cs="Times New Roman"/>
          <w:sz w:val="24"/>
          <w:szCs w:val="24"/>
        </w:rPr>
      </w:pPr>
      <w:r>
        <w:rPr>
          <w:rFonts w:ascii="Times New Roman" w:hAnsi="Times New Roman" w:cs="Times New Roman"/>
          <w:sz w:val="24"/>
          <w:szCs w:val="24"/>
        </w:rPr>
        <w:t>8</w:t>
      </w:r>
      <w:r w:rsidR="00CE3258" w:rsidRPr="005063AB">
        <w:rPr>
          <w:rFonts w:ascii="Times New Roman" w:hAnsi="Times New Roman" w:cs="Times New Roman"/>
          <w:sz w:val="24"/>
          <w:szCs w:val="24"/>
        </w:rPr>
        <w:t>.</w:t>
      </w:r>
      <w:r w:rsidR="00F2139E" w:rsidRPr="005063AB">
        <w:rPr>
          <w:rFonts w:ascii="Times New Roman" w:hAnsi="Times New Roman" w:cs="Times New Roman"/>
          <w:sz w:val="24"/>
          <w:szCs w:val="24"/>
        </w:rPr>
        <w:t>W sytuacji, gdy wystąpi konieczność przedłużenia terminu realizacji umowy, o którym mowa w § 2 ust. 1 Umowy, Wykonawca przed zawarciem aneksu, zobowiązany</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jest</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przedłużenia</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terminu</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ważności</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wniesionego zabezpieczenia należytego wykonania umowy, albo jeśli nie jest to możliwe, do wniesienia nowego zabezpieczenia, na warunkach zaakceptowanych przez Zamawiającego,</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na</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okres</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wynikający</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z</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aneksu</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umowy.</w:t>
      </w:r>
    </w:p>
    <w:p w14:paraId="4C988C50" w14:textId="23FDC722" w:rsidR="00974E78" w:rsidRPr="005063AB" w:rsidRDefault="00B44EC6" w:rsidP="005063AB">
      <w:pPr>
        <w:tabs>
          <w:tab w:val="left" w:pos="622"/>
        </w:tabs>
        <w:spacing w:line="360" w:lineRule="auto"/>
        <w:jc w:val="both"/>
        <w:rPr>
          <w:rFonts w:ascii="Times New Roman" w:hAnsi="Times New Roman" w:cs="Times New Roman"/>
          <w:sz w:val="24"/>
          <w:szCs w:val="24"/>
        </w:rPr>
      </w:pPr>
      <w:r>
        <w:rPr>
          <w:rFonts w:ascii="Times New Roman" w:hAnsi="Times New Roman" w:cs="Times New Roman"/>
          <w:sz w:val="24"/>
          <w:szCs w:val="24"/>
        </w:rPr>
        <w:t>9</w:t>
      </w:r>
      <w:r w:rsidR="00CE3258" w:rsidRPr="005063AB">
        <w:rPr>
          <w:rFonts w:ascii="Times New Roman" w:hAnsi="Times New Roman" w:cs="Times New Roman"/>
          <w:sz w:val="24"/>
          <w:szCs w:val="24"/>
        </w:rPr>
        <w:t>.</w:t>
      </w:r>
      <w:r w:rsidR="00F2139E" w:rsidRPr="005063AB">
        <w:rPr>
          <w:rFonts w:ascii="Times New Roman" w:hAnsi="Times New Roman" w:cs="Times New Roman"/>
          <w:sz w:val="24"/>
          <w:szCs w:val="24"/>
        </w:rPr>
        <w:t>Zamawiający</w:t>
      </w:r>
      <w:r w:rsidR="00F2139E" w:rsidRPr="005063AB">
        <w:rPr>
          <w:rFonts w:ascii="Times New Roman" w:hAnsi="Times New Roman" w:cs="Times New Roman"/>
          <w:spacing w:val="-6"/>
          <w:sz w:val="24"/>
          <w:szCs w:val="24"/>
        </w:rPr>
        <w:t xml:space="preserve"> </w:t>
      </w:r>
      <w:r w:rsidR="00F2139E" w:rsidRPr="005063AB">
        <w:rPr>
          <w:rFonts w:ascii="Times New Roman" w:hAnsi="Times New Roman" w:cs="Times New Roman"/>
          <w:sz w:val="24"/>
          <w:szCs w:val="24"/>
        </w:rPr>
        <w:t>wyraża</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zgodę</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na</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wniesienie</w:t>
      </w:r>
      <w:r w:rsidR="00F2139E" w:rsidRPr="005063AB">
        <w:rPr>
          <w:rFonts w:ascii="Times New Roman" w:hAnsi="Times New Roman" w:cs="Times New Roman"/>
          <w:spacing w:val="-2"/>
          <w:sz w:val="24"/>
          <w:szCs w:val="24"/>
        </w:rPr>
        <w:t xml:space="preserve"> zabezpieczenia</w:t>
      </w:r>
      <w:r w:rsidR="00CE3258" w:rsidRPr="005063AB">
        <w:rPr>
          <w:rFonts w:ascii="Times New Roman" w:hAnsi="Times New Roman" w:cs="Times New Roman"/>
          <w:spacing w:val="-2"/>
          <w:sz w:val="24"/>
          <w:szCs w:val="24"/>
        </w:rPr>
        <w:t xml:space="preserve"> w formach dopuszczonych w ustawie </w:t>
      </w:r>
      <w:proofErr w:type="spellStart"/>
      <w:r w:rsidR="00CE3258" w:rsidRPr="005063AB">
        <w:rPr>
          <w:rFonts w:ascii="Times New Roman" w:hAnsi="Times New Roman" w:cs="Times New Roman"/>
          <w:spacing w:val="-2"/>
          <w:sz w:val="24"/>
          <w:szCs w:val="24"/>
        </w:rPr>
        <w:t>Pzp</w:t>
      </w:r>
      <w:proofErr w:type="spellEnd"/>
      <w:r w:rsidR="00CE3258" w:rsidRPr="005063AB">
        <w:rPr>
          <w:rFonts w:ascii="Times New Roman" w:hAnsi="Times New Roman" w:cs="Times New Roman"/>
          <w:spacing w:val="-2"/>
          <w:sz w:val="24"/>
          <w:szCs w:val="24"/>
        </w:rPr>
        <w:t>.</w:t>
      </w:r>
    </w:p>
    <w:p w14:paraId="0E3BE054" w14:textId="302A6410" w:rsidR="00974E78" w:rsidRPr="005063AB" w:rsidRDefault="00F2139E" w:rsidP="005063AB">
      <w:pPr>
        <w:spacing w:before="77"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5"/>
          <w:sz w:val="24"/>
          <w:szCs w:val="24"/>
        </w:rPr>
        <w:t>1</w:t>
      </w:r>
      <w:r w:rsidR="00B44EC6">
        <w:rPr>
          <w:rFonts w:ascii="Times New Roman" w:hAnsi="Times New Roman" w:cs="Times New Roman"/>
          <w:b/>
          <w:spacing w:val="-5"/>
          <w:sz w:val="24"/>
          <w:szCs w:val="24"/>
        </w:rPr>
        <w:t>3</w:t>
      </w:r>
    </w:p>
    <w:p w14:paraId="692F90E3" w14:textId="77777777" w:rsidR="00EA4F82" w:rsidRPr="005063AB" w:rsidRDefault="00EA4F82" w:rsidP="005063AB">
      <w:pPr>
        <w:tabs>
          <w:tab w:val="left" w:pos="426"/>
        </w:tabs>
        <w:spacing w:line="360" w:lineRule="auto"/>
        <w:jc w:val="center"/>
        <w:rPr>
          <w:rFonts w:ascii="Times New Roman" w:eastAsia="SimSun" w:hAnsi="Times New Roman" w:cs="Times New Roman"/>
          <w:b/>
          <w:sz w:val="24"/>
          <w:szCs w:val="24"/>
        </w:rPr>
      </w:pPr>
      <w:r w:rsidRPr="005063AB">
        <w:rPr>
          <w:rFonts w:ascii="Times New Roman" w:eastAsia="SimSun" w:hAnsi="Times New Roman" w:cs="Times New Roman"/>
          <w:b/>
          <w:sz w:val="24"/>
          <w:szCs w:val="24"/>
        </w:rPr>
        <w:t>Podwykonawstwo w zakresie  objętym przedmiotem umowy</w:t>
      </w:r>
    </w:p>
    <w:p w14:paraId="60D6418F" w14:textId="7C07B37C" w:rsidR="00EA4F82" w:rsidRPr="005063AB" w:rsidRDefault="00EA4F82" w:rsidP="005063AB">
      <w:pPr>
        <w:widowControl/>
        <w:autoSpaceDE/>
        <w:autoSpaceDN/>
        <w:spacing w:line="360" w:lineRule="auto"/>
        <w:ind w:right="-108"/>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1.Przedmiot umowy zostanie zrealizowany z udziałem podwykonawcy (podwykonawców</w:t>
      </w:r>
      <w:r w:rsidRPr="005063AB">
        <w:rPr>
          <w:rFonts w:ascii="Times New Roman" w:eastAsia="Times New Roman" w:hAnsi="Times New Roman" w:cs="Times New Roman"/>
          <w:i/>
          <w:sz w:val="24"/>
          <w:szCs w:val="24"/>
          <w:lang w:eastAsia="pl-PL"/>
        </w:rPr>
        <w:t>) (zaznacz jeśli dotyczy, należy wskazać podmiot)</w:t>
      </w:r>
    </w:p>
    <w:p w14:paraId="169DF6C6" w14:textId="77777777" w:rsidR="00EA4F82" w:rsidRPr="005063AB" w:rsidRDefault="00EA4F82" w:rsidP="005063AB">
      <w:pPr>
        <w:widowControl/>
        <w:numPr>
          <w:ilvl w:val="0"/>
          <w:numId w:val="43"/>
        </w:numPr>
        <w:autoSpaceDE/>
        <w:autoSpaceDN/>
        <w:spacing w:line="360" w:lineRule="auto"/>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 ………………</w:t>
      </w:r>
    </w:p>
    <w:p w14:paraId="4510CC04" w14:textId="77777777" w:rsidR="00EA4F82" w:rsidRPr="005063AB" w:rsidRDefault="00EA4F82" w:rsidP="005063AB">
      <w:pPr>
        <w:spacing w:line="360" w:lineRule="auto"/>
        <w:ind w:left="360"/>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 W zakresie /części dotyczącej: </w:t>
      </w:r>
    </w:p>
    <w:p w14:paraId="306F973C" w14:textId="77777777" w:rsidR="00EA4F82" w:rsidRPr="005063AB" w:rsidRDefault="00EA4F82" w:rsidP="005063AB">
      <w:pPr>
        <w:spacing w:line="360" w:lineRule="auto"/>
        <w:ind w:left="360"/>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w:t>
      </w:r>
    </w:p>
    <w:p w14:paraId="4409B436" w14:textId="77777777" w:rsidR="00EA4F82" w:rsidRPr="005063AB" w:rsidRDefault="00EA4F82" w:rsidP="005063AB">
      <w:pPr>
        <w:spacing w:line="360" w:lineRule="auto"/>
        <w:ind w:left="360"/>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 W zakresie/ części dotyczącej:</w:t>
      </w:r>
    </w:p>
    <w:p w14:paraId="4353462C" w14:textId="77777777" w:rsidR="00EA4F82" w:rsidRPr="005063AB" w:rsidRDefault="00EA4F82" w:rsidP="005063AB">
      <w:pPr>
        <w:spacing w:line="360" w:lineRule="auto"/>
        <w:ind w:left="360"/>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 ……………………..</w:t>
      </w:r>
    </w:p>
    <w:p w14:paraId="6CB7D58E" w14:textId="437F86DA" w:rsidR="00EA4F82" w:rsidRPr="005063AB" w:rsidRDefault="00EA4F82" w:rsidP="005063AB">
      <w:pPr>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Pozostały zakres </w:t>
      </w:r>
      <w:r w:rsidR="00B44EC6">
        <w:rPr>
          <w:rFonts w:ascii="Times New Roman" w:eastAsia="Times New Roman" w:hAnsi="Times New Roman" w:cs="Times New Roman"/>
          <w:sz w:val="24"/>
          <w:szCs w:val="24"/>
          <w:lang w:eastAsia="pl-PL"/>
        </w:rPr>
        <w:t xml:space="preserve"> usług </w:t>
      </w:r>
      <w:r w:rsidRPr="005063AB">
        <w:rPr>
          <w:rFonts w:ascii="Times New Roman" w:eastAsia="Times New Roman" w:hAnsi="Times New Roman" w:cs="Times New Roman"/>
          <w:sz w:val="24"/>
          <w:szCs w:val="24"/>
          <w:lang w:eastAsia="pl-PL"/>
        </w:rPr>
        <w:t>Wykonawca wykona siłami własnymi(niepotrzebne skreślić)</w:t>
      </w:r>
      <w:r w:rsidR="00B44EC6">
        <w:rPr>
          <w:rFonts w:ascii="Times New Roman" w:eastAsia="Times New Roman" w:hAnsi="Times New Roman" w:cs="Times New Roman"/>
          <w:sz w:val="24"/>
          <w:szCs w:val="24"/>
          <w:lang w:eastAsia="pl-PL"/>
        </w:rPr>
        <w:t>.</w:t>
      </w:r>
    </w:p>
    <w:p w14:paraId="6388A50A" w14:textId="02CE81BC" w:rsidR="00EA4F82" w:rsidRPr="005063AB" w:rsidRDefault="00EA4F82" w:rsidP="005063AB">
      <w:pPr>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2.Do zawarcia przez Wykonawcę umowy z podwykonawcą jest wymagana zgoda Zamawiającego.</w:t>
      </w:r>
    </w:p>
    <w:p w14:paraId="0C306599" w14:textId="573C6ADD"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sz w:val="24"/>
          <w:szCs w:val="24"/>
          <w:lang w:eastAsia="pl-PL"/>
        </w:rPr>
        <w:t>3.</w:t>
      </w:r>
      <w:r w:rsidRPr="005063AB">
        <w:rPr>
          <w:rFonts w:ascii="Times New Roman" w:eastAsia="Times New Roman" w:hAnsi="Times New Roman" w:cs="Times New Roman"/>
          <w:bCs/>
          <w:sz w:val="24"/>
          <w:szCs w:val="24"/>
          <w:lang w:eastAsia="pl-PL"/>
        </w:rPr>
        <w:t xml:space="preserve">Wykonawca ma prawo zlecić część </w:t>
      </w:r>
      <w:r w:rsidR="00B44EC6">
        <w:rPr>
          <w:rFonts w:ascii="Times New Roman" w:eastAsia="Times New Roman" w:hAnsi="Times New Roman" w:cs="Times New Roman"/>
          <w:bCs/>
          <w:sz w:val="24"/>
          <w:szCs w:val="24"/>
          <w:lang w:eastAsia="pl-PL"/>
        </w:rPr>
        <w:t xml:space="preserve"> usług </w:t>
      </w:r>
      <w:r w:rsidRPr="005063AB">
        <w:rPr>
          <w:rFonts w:ascii="Times New Roman" w:eastAsia="Times New Roman" w:hAnsi="Times New Roman" w:cs="Times New Roman"/>
          <w:bCs/>
          <w:sz w:val="24"/>
          <w:szCs w:val="24"/>
          <w:lang w:eastAsia="pl-PL"/>
        </w:rPr>
        <w:t>podwykonawcom wymienionym w przyjętej ofercie przetargowej, pod warunkiem podpisania umowy z uwzględnieniem zasad określonych w odnośnych przepisach PZP.</w:t>
      </w:r>
    </w:p>
    <w:p w14:paraId="37B666D0" w14:textId="643CC0C8"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4.W sytuacji, o której mowa w ust. 1, Wykonawca jest zobowiązany do przedłożenia Zamawiającemu projektu umowy o podwykonawstwo, której przedmiotem są</w:t>
      </w:r>
      <w:r w:rsidR="00B44EC6">
        <w:rPr>
          <w:rFonts w:ascii="Times New Roman" w:eastAsia="Times New Roman" w:hAnsi="Times New Roman" w:cs="Times New Roman"/>
          <w:bCs/>
          <w:sz w:val="24"/>
          <w:szCs w:val="24"/>
          <w:lang w:eastAsia="pl-PL"/>
        </w:rPr>
        <w:t xml:space="preserve"> usługi</w:t>
      </w:r>
      <w:r w:rsidRPr="005063AB">
        <w:rPr>
          <w:rFonts w:ascii="Times New Roman" w:eastAsia="Times New Roman" w:hAnsi="Times New Roman" w:cs="Times New Roman"/>
          <w:bCs/>
          <w:sz w:val="24"/>
          <w:szCs w:val="24"/>
          <w:lang w:eastAsia="pl-PL"/>
        </w:rPr>
        <w:t>. Podwykonawca lub dalszy podwykonawca jest obowiązany dołączyć zgodę Wykonawcy na zawarcie umowy o podwykonawstwo o treści zgodnej z projektem umowy.</w:t>
      </w:r>
    </w:p>
    <w:p w14:paraId="6B93174C" w14:textId="10C1C1C5"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5.Zamawiający w terminie 7 dni od przedłożenia projektu umowy ma prawo zgłosić w formie pisemnej zastrzeżenia do projektu umowy, o której mowa w ust. 4. Nie wniesienie zastrzeżeń w określonym terminie uznaje się za akceptację projektu umowy. W przypadku dalszego podwykonawcy mają zastosowanie przepisy niniejszego ustępu.</w:t>
      </w:r>
    </w:p>
    <w:p w14:paraId="04F1A15E" w14:textId="4B0FDFC3"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lastRenderedPageBreak/>
        <w:t>6.W terminie 7 dni od podpisania umowy o podwykonawstwo Wykonawca zobowiązany jest do złożenia do Zamawiającego poświadczonej za zgodność z oryginałem kopii zawartej umowy o podwykonawstwo, której przedmiotem są</w:t>
      </w:r>
      <w:r w:rsidR="0039673E">
        <w:rPr>
          <w:rFonts w:ascii="Times New Roman" w:eastAsia="Times New Roman" w:hAnsi="Times New Roman" w:cs="Times New Roman"/>
          <w:bCs/>
          <w:sz w:val="24"/>
          <w:szCs w:val="24"/>
          <w:lang w:eastAsia="pl-PL"/>
        </w:rPr>
        <w:t xml:space="preserve"> usługi</w:t>
      </w:r>
      <w:r w:rsidRPr="005063AB">
        <w:rPr>
          <w:rFonts w:ascii="Times New Roman" w:eastAsia="Times New Roman" w:hAnsi="Times New Roman" w:cs="Times New Roman"/>
          <w:bCs/>
          <w:sz w:val="24"/>
          <w:szCs w:val="24"/>
          <w:lang w:eastAsia="pl-PL"/>
        </w:rPr>
        <w:t>.</w:t>
      </w:r>
    </w:p>
    <w:p w14:paraId="44C85636" w14:textId="032C489B"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7. Zamawiający w terminie 7 dni od złożenia kopii zawartej umowy ma prawo zgłosić pisemne zastrzeżenia do projektu umowy, o której mowa w ust.6. Nie wniesienie zastrzeżeń w określonym terminie uznaje się za akceptację umowy.</w:t>
      </w:r>
    </w:p>
    <w:p w14:paraId="54A01EE5" w14:textId="51B41FD9"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8. W przypadku wprowadzania zmian do umowy o podwykonawstwo zasady określone w ust. 2 do 7 stosuje się odpowiednio.</w:t>
      </w:r>
    </w:p>
    <w:p w14:paraId="1DCE29C2" w14:textId="7B7E92FB"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9.Zamawiający dokonuje bezpośredniej zapłaty wymagalnego wynagrodzenia przysługującego podwykonawcy lub dalszemu podwykonawcy, który zawarł zaakceptowaną przez zamawiającego umowę o podwykonawstwo, której przedmiotem są</w:t>
      </w:r>
      <w:r w:rsidR="0039673E">
        <w:rPr>
          <w:rFonts w:ascii="Times New Roman" w:eastAsia="Times New Roman" w:hAnsi="Times New Roman" w:cs="Times New Roman"/>
          <w:bCs/>
          <w:sz w:val="24"/>
          <w:szCs w:val="24"/>
          <w:lang w:eastAsia="pl-PL"/>
        </w:rPr>
        <w:t xml:space="preserve"> usługi</w:t>
      </w:r>
      <w:r w:rsidRPr="005063AB">
        <w:rPr>
          <w:rFonts w:ascii="Times New Roman" w:eastAsia="Times New Roman" w:hAnsi="Times New Roman" w:cs="Times New Roman"/>
          <w:bCs/>
          <w:sz w:val="24"/>
          <w:szCs w:val="24"/>
          <w:lang w:eastAsia="pl-PL"/>
        </w:rPr>
        <w:t>, lub który zawarł przedłożoną zamawiającemu umowę o podwykonawstwo, której przedmiotem są dostawy lub usługi, w przypadku uchylenia się od obowiązku zapłaty odpowiednio przez wykonawcę, podwykonawcę lub dalszego podwykonawcę.</w:t>
      </w:r>
    </w:p>
    <w:p w14:paraId="0924C6E7" w14:textId="53E7A3B2"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10. 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2EF5412" w14:textId="029A9B96"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11.Bezpośrednia zapłata obejmuje wyłącznie należne wynagrodzenie, bez odsetek, należnych podwykonawcy lub dalszemu podwykonawcy.</w:t>
      </w:r>
    </w:p>
    <w:p w14:paraId="127933AC" w14:textId="0E12F43E"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12.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EC00DFF" w14:textId="539B419E"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13. W przypadku zgłoszenia uwag, o których mowa w ust.12, w terminie wskazanym przez zamawiającego, zamawiający może:</w:t>
      </w:r>
    </w:p>
    <w:p w14:paraId="38E5D889" w14:textId="034F0F92"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1)nie dokonać bezpośredniej zapłaty wynagrodzenia podwykonawcy lub dalszemu podwykonawcy, jeżeli wykonawca wykaże niezasadność takiej zapłaty albo</w:t>
      </w:r>
    </w:p>
    <w:p w14:paraId="64B0E4FF" w14:textId="271FA022"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 xml:space="preserve">2)złożyć do depozytu sądowego kwotę potrzebną na pokrycie wynagrodzenia podwykonawcy </w:t>
      </w:r>
      <w:r w:rsidRPr="005063AB">
        <w:rPr>
          <w:rFonts w:ascii="Times New Roman" w:eastAsia="Times New Roman" w:hAnsi="Times New Roman" w:cs="Times New Roman"/>
          <w:bCs/>
          <w:sz w:val="24"/>
          <w:szCs w:val="24"/>
          <w:lang w:eastAsia="pl-PL"/>
        </w:rPr>
        <w:lastRenderedPageBreak/>
        <w:t>lub dalszego podwykonawcy, w przypadku istnienia zasadniczej wątpliwości zamawiającego co do wysokości należnej zapłaty lub podmiotu, któremu płatność się należy, albo</w:t>
      </w:r>
    </w:p>
    <w:p w14:paraId="714DF3AF" w14:textId="063129DC"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3)dokonać bezpośredniej zapłaty wynagrodzenia podwykonawcy lub dalszemu podwykonawcy, jeżeli podwykonawca lub dalszy podwykonawca wykaże zasadność takiej zapłaty.</w:t>
      </w:r>
    </w:p>
    <w:p w14:paraId="568A73BD" w14:textId="5536B366"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14.W przypadku dokonania bezpośredniej zapłaty podwykonawcy lub dalszemu podwykonawcy zamawiający potrąca kwotę wypłaconego wynagrodzenia z wynagrodzenia należnego wykonawcy.</w:t>
      </w:r>
    </w:p>
    <w:p w14:paraId="1886FA8C" w14:textId="17E5BDE4"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15. Konieczność wielokrotnego dokonywania bezpośredniej zapłaty podwykonawcy lub dalszemu podwykonawcy lub konieczność dokonania bezpośrednich zapłat na sumę większą niż 5% wartości umowy może stanowić podstawę do odstąpienia od umowy.</w:t>
      </w:r>
    </w:p>
    <w:p w14:paraId="0D467B05" w14:textId="05E29791"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 xml:space="preserve">16. Do zasad odpowiedzialności zamawiającego, wykonawcy, podwykonawcy lub dalszego podwykonawcy z tytułu wykonanych </w:t>
      </w:r>
      <w:r w:rsidR="0039673E">
        <w:rPr>
          <w:rFonts w:ascii="Times New Roman" w:eastAsia="Times New Roman" w:hAnsi="Times New Roman" w:cs="Times New Roman"/>
          <w:bCs/>
          <w:sz w:val="24"/>
          <w:szCs w:val="24"/>
          <w:lang w:eastAsia="pl-PL"/>
        </w:rPr>
        <w:t xml:space="preserve"> usług </w:t>
      </w:r>
      <w:r w:rsidRPr="005063AB">
        <w:rPr>
          <w:rFonts w:ascii="Times New Roman" w:eastAsia="Times New Roman" w:hAnsi="Times New Roman" w:cs="Times New Roman"/>
          <w:bCs/>
          <w:sz w:val="24"/>
          <w:szCs w:val="24"/>
          <w:lang w:eastAsia="pl-PL"/>
        </w:rPr>
        <w:t>stosuje się przepisy ustawy z dnia 23 kwietnia 1964 r. - Kodeks cywilny, jeżeli przepisy ustawy nie stanowią inaczej.</w:t>
      </w:r>
    </w:p>
    <w:p w14:paraId="7F400688" w14:textId="60DD494D" w:rsidR="00C859F4" w:rsidRPr="005063AB" w:rsidRDefault="00C859F4" w:rsidP="0039673E">
      <w:pPr>
        <w:spacing w:line="360" w:lineRule="auto"/>
        <w:ind w:left="55"/>
        <w:jc w:val="center"/>
        <w:rPr>
          <w:rFonts w:ascii="Times New Roman" w:eastAsia="Calibri" w:hAnsi="Times New Roman" w:cs="Times New Roman"/>
          <w:sz w:val="24"/>
          <w:szCs w:val="24"/>
        </w:rPr>
      </w:pPr>
      <w:r w:rsidRPr="005063AB">
        <w:rPr>
          <w:rFonts w:ascii="Times New Roman" w:hAnsi="Times New Roman" w:cs="Times New Roman"/>
          <w:b/>
          <w:spacing w:val="-5"/>
          <w:sz w:val="24"/>
          <w:szCs w:val="24"/>
        </w:rPr>
        <w:br/>
      </w:r>
    </w:p>
    <w:p w14:paraId="3519E657" w14:textId="763A9B46" w:rsidR="00C859F4" w:rsidRPr="005063AB" w:rsidRDefault="00FD30F6" w:rsidP="005063AB">
      <w:pPr>
        <w:spacing w:line="360" w:lineRule="auto"/>
        <w:ind w:left="3600" w:firstLine="720"/>
        <w:rPr>
          <w:rFonts w:ascii="Times New Roman" w:hAnsi="Times New Roman" w:cs="Times New Roman"/>
          <w:b/>
          <w:spacing w:val="-5"/>
          <w:sz w:val="24"/>
          <w:szCs w:val="24"/>
        </w:rPr>
      </w:pPr>
      <w:r w:rsidRPr="005063AB">
        <w:rPr>
          <w:rFonts w:ascii="Times New Roman" w:hAnsi="Times New Roman" w:cs="Times New Roman"/>
          <w:b/>
          <w:spacing w:val="-5"/>
          <w:sz w:val="24"/>
          <w:szCs w:val="24"/>
        </w:rPr>
        <w:t>§ 1</w:t>
      </w:r>
      <w:r w:rsidR="0039673E">
        <w:rPr>
          <w:rFonts w:ascii="Times New Roman" w:hAnsi="Times New Roman" w:cs="Times New Roman"/>
          <w:b/>
          <w:spacing w:val="-5"/>
          <w:sz w:val="24"/>
          <w:szCs w:val="24"/>
        </w:rPr>
        <w:t>4</w:t>
      </w:r>
      <w:r w:rsidRPr="005063AB">
        <w:rPr>
          <w:rFonts w:ascii="Times New Roman" w:hAnsi="Times New Roman" w:cs="Times New Roman"/>
          <w:b/>
          <w:spacing w:val="-5"/>
          <w:sz w:val="24"/>
          <w:szCs w:val="24"/>
        </w:rPr>
        <w:t xml:space="preserve"> </w:t>
      </w:r>
    </w:p>
    <w:p w14:paraId="3449E05F" w14:textId="77777777" w:rsidR="00C859F4" w:rsidRPr="005063AB" w:rsidRDefault="00C859F4" w:rsidP="005063AB">
      <w:pPr>
        <w:spacing w:line="360" w:lineRule="auto"/>
        <w:ind w:left="55"/>
        <w:jc w:val="center"/>
        <w:rPr>
          <w:rFonts w:ascii="Times New Roman" w:hAnsi="Times New Roman" w:cs="Times New Roman"/>
          <w:b/>
          <w:sz w:val="24"/>
          <w:szCs w:val="24"/>
        </w:rPr>
      </w:pPr>
    </w:p>
    <w:p w14:paraId="1B3FC6C4" w14:textId="77777777" w:rsidR="00974E78" w:rsidRPr="005063AB" w:rsidRDefault="00F2139E" w:rsidP="005063AB">
      <w:pPr>
        <w:spacing w:before="42" w:after="120" w:line="360" w:lineRule="auto"/>
        <w:ind w:left="53"/>
        <w:jc w:val="center"/>
        <w:rPr>
          <w:rFonts w:ascii="Times New Roman" w:hAnsi="Times New Roman" w:cs="Times New Roman"/>
          <w:b/>
          <w:sz w:val="24"/>
          <w:szCs w:val="24"/>
        </w:rPr>
      </w:pPr>
      <w:r w:rsidRPr="005063AB">
        <w:rPr>
          <w:rFonts w:ascii="Times New Roman" w:hAnsi="Times New Roman" w:cs="Times New Roman"/>
          <w:b/>
          <w:sz w:val="24"/>
          <w:szCs w:val="24"/>
        </w:rPr>
        <w:t>Ochrona</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i</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przetwarzanie</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danych</w:t>
      </w:r>
      <w:r w:rsidRPr="005063AB">
        <w:rPr>
          <w:rFonts w:ascii="Times New Roman" w:hAnsi="Times New Roman" w:cs="Times New Roman"/>
          <w:b/>
          <w:spacing w:val="-3"/>
          <w:sz w:val="24"/>
          <w:szCs w:val="24"/>
        </w:rPr>
        <w:t xml:space="preserve"> </w:t>
      </w:r>
      <w:r w:rsidRPr="005063AB">
        <w:rPr>
          <w:rFonts w:ascii="Times New Roman" w:hAnsi="Times New Roman" w:cs="Times New Roman"/>
          <w:b/>
          <w:spacing w:val="-2"/>
          <w:sz w:val="24"/>
          <w:szCs w:val="24"/>
        </w:rPr>
        <w:t>osobowych</w:t>
      </w:r>
    </w:p>
    <w:p w14:paraId="78B91EDF" w14:textId="77777777" w:rsidR="00974E78" w:rsidRPr="005063AB" w:rsidRDefault="00F2139E" w:rsidP="005063AB">
      <w:pPr>
        <w:pStyle w:val="Akapitzlist"/>
        <w:numPr>
          <w:ilvl w:val="0"/>
          <w:numId w:val="7"/>
        </w:numPr>
        <w:tabs>
          <w:tab w:val="left" w:pos="623"/>
        </w:tabs>
        <w:spacing w:line="360" w:lineRule="auto"/>
        <w:ind w:right="132" w:hanging="481"/>
        <w:jc w:val="both"/>
        <w:rPr>
          <w:rFonts w:ascii="Times New Roman" w:hAnsi="Times New Roman" w:cs="Times New Roman"/>
          <w:sz w:val="24"/>
          <w:szCs w:val="24"/>
        </w:rPr>
      </w:pPr>
      <w:r w:rsidRPr="005063AB">
        <w:rPr>
          <w:rFonts w:ascii="Times New Roman" w:hAnsi="Times New Roman" w:cs="Times New Roman"/>
          <w:sz w:val="24"/>
          <w:szCs w:val="24"/>
        </w:rPr>
        <w:t>W trakcie realizacji umowy Zamawiający oraz Wykonawca, będą przekazywać dane osobowe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niezbędne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realizacji</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zamówienia.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warunkach</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określonych</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niniejszą umową strony będą przetwarzać dane osobowe, poprzez wspólne ustalenie celów i sposobów przetwarzania tych danych.</w:t>
      </w:r>
    </w:p>
    <w:p w14:paraId="70E250C3" w14:textId="77777777" w:rsidR="00974E78" w:rsidRPr="005063AB" w:rsidRDefault="00F2139E" w:rsidP="005063AB">
      <w:pPr>
        <w:pStyle w:val="Akapitzlist"/>
        <w:numPr>
          <w:ilvl w:val="0"/>
          <w:numId w:val="7"/>
        </w:numPr>
        <w:tabs>
          <w:tab w:val="left" w:pos="621"/>
        </w:tabs>
        <w:spacing w:line="360" w:lineRule="auto"/>
        <w:ind w:right="137" w:hanging="428"/>
        <w:jc w:val="both"/>
        <w:rPr>
          <w:rFonts w:ascii="Times New Roman" w:hAnsi="Times New Roman" w:cs="Times New Roman"/>
          <w:sz w:val="24"/>
          <w:szCs w:val="24"/>
        </w:rPr>
      </w:pPr>
      <w:r w:rsidRPr="005063AB">
        <w:rPr>
          <w:rFonts w:ascii="Times New Roman" w:hAnsi="Times New Roman" w:cs="Times New Roman"/>
          <w:sz w:val="24"/>
          <w:szCs w:val="24"/>
        </w:rPr>
        <w:t>Przetwarzanie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osobowych</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będzie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wykonywane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okres</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trwania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umowy. Dane osobowe będą przetwarzane przez Strony wyłącznie w celu wykonania przedmiotu niniejszej umowy.</w:t>
      </w:r>
    </w:p>
    <w:p w14:paraId="35413D81" w14:textId="77777777" w:rsidR="00974E78" w:rsidRPr="005063AB" w:rsidRDefault="00F2139E" w:rsidP="005063AB">
      <w:pPr>
        <w:pStyle w:val="Akapitzlist"/>
        <w:numPr>
          <w:ilvl w:val="0"/>
          <w:numId w:val="7"/>
        </w:numPr>
        <w:tabs>
          <w:tab w:val="left" w:pos="622"/>
        </w:tabs>
        <w:spacing w:before="2"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Przetwarzanie</w:t>
      </w:r>
      <w:r w:rsidRPr="005063AB">
        <w:rPr>
          <w:rFonts w:ascii="Times New Roman" w:hAnsi="Times New Roman" w:cs="Times New Roman"/>
          <w:spacing w:val="17"/>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osobowych</w:t>
      </w:r>
      <w:r w:rsidRPr="005063AB">
        <w:rPr>
          <w:rFonts w:ascii="Times New Roman" w:hAnsi="Times New Roman" w:cs="Times New Roman"/>
          <w:spacing w:val="20"/>
          <w:sz w:val="24"/>
          <w:szCs w:val="24"/>
        </w:rPr>
        <w:t xml:space="preserve"> </w:t>
      </w:r>
      <w:r w:rsidRPr="005063AB">
        <w:rPr>
          <w:rFonts w:ascii="Times New Roman" w:hAnsi="Times New Roman" w:cs="Times New Roman"/>
          <w:sz w:val="24"/>
          <w:szCs w:val="24"/>
        </w:rPr>
        <w:t>będzie</w:t>
      </w:r>
      <w:r w:rsidRPr="005063AB">
        <w:rPr>
          <w:rFonts w:ascii="Times New Roman" w:hAnsi="Times New Roman" w:cs="Times New Roman"/>
          <w:spacing w:val="20"/>
          <w:sz w:val="24"/>
          <w:szCs w:val="24"/>
        </w:rPr>
        <w:t xml:space="preserve"> </w:t>
      </w:r>
      <w:r w:rsidRPr="005063AB">
        <w:rPr>
          <w:rFonts w:ascii="Times New Roman" w:hAnsi="Times New Roman" w:cs="Times New Roman"/>
          <w:sz w:val="24"/>
          <w:szCs w:val="24"/>
        </w:rPr>
        <w:t>dotyczyć</w:t>
      </w:r>
      <w:r w:rsidRPr="005063AB">
        <w:rPr>
          <w:rFonts w:ascii="Times New Roman" w:hAnsi="Times New Roman" w:cs="Times New Roman"/>
          <w:spacing w:val="18"/>
          <w:sz w:val="24"/>
          <w:szCs w:val="24"/>
        </w:rPr>
        <w:t xml:space="preserve"> </w:t>
      </w:r>
      <w:r w:rsidRPr="005063AB">
        <w:rPr>
          <w:rFonts w:ascii="Times New Roman" w:hAnsi="Times New Roman" w:cs="Times New Roman"/>
          <w:sz w:val="24"/>
          <w:szCs w:val="24"/>
        </w:rPr>
        <w:t>następujących</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kategorii</w:t>
      </w:r>
      <w:r w:rsidRPr="005063AB">
        <w:rPr>
          <w:rFonts w:ascii="Times New Roman" w:hAnsi="Times New Roman" w:cs="Times New Roman"/>
          <w:spacing w:val="20"/>
          <w:sz w:val="24"/>
          <w:szCs w:val="24"/>
        </w:rPr>
        <w:t xml:space="preserve"> </w:t>
      </w:r>
      <w:r w:rsidRPr="005063AB">
        <w:rPr>
          <w:rFonts w:ascii="Times New Roman" w:hAnsi="Times New Roman" w:cs="Times New Roman"/>
          <w:spacing w:val="-2"/>
          <w:sz w:val="24"/>
          <w:szCs w:val="24"/>
        </w:rPr>
        <w:t>danych</w:t>
      </w:r>
      <w:r w:rsidR="00F847FA" w:rsidRPr="005063AB">
        <w:rPr>
          <w:rFonts w:ascii="Times New Roman" w:hAnsi="Times New Roman" w:cs="Times New Roman"/>
          <w:spacing w:val="-2"/>
          <w:sz w:val="24"/>
          <w:szCs w:val="24"/>
        </w:rPr>
        <w:t xml:space="preserve"> </w:t>
      </w:r>
      <w:r w:rsidRPr="005063AB">
        <w:rPr>
          <w:rFonts w:ascii="Times New Roman" w:hAnsi="Times New Roman" w:cs="Times New Roman"/>
          <w:spacing w:val="-2"/>
          <w:sz w:val="24"/>
          <w:szCs w:val="24"/>
        </w:rPr>
        <w:t>osobowych:</w:t>
      </w:r>
    </w:p>
    <w:p w14:paraId="22E150A9" w14:textId="77777777" w:rsidR="00974E78" w:rsidRPr="005063AB" w:rsidRDefault="00F847FA" w:rsidP="005063AB">
      <w:pPr>
        <w:pStyle w:val="Akapitzlist"/>
        <w:numPr>
          <w:ilvl w:val="1"/>
          <w:numId w:val="7"/>
        </w:numPr>
        <w:tabs>
          <w:tab w:val="left" w:pos="902"/>
        </w:tabs>
        <w:spacing w:before="42" w:line="360" w:lineRule="auto"/>
        <w:ind w:left="902" w:hanging="279"/>
        <w:rPr>
          <w:rFonts w:ascii="Times New Roman" w:hAnsi="Times New Roman" w:cs="Times New Roman"/>
          <w:sz w:val="24"/>
          <w:szCs w:val="24"/>
        </w:rPr>
      </w:pPr>
      <w:r w:rsidRPr="005063AB">
        <w:rPr>
          <w:rFonts w:ascii="Times New Roman" w:hAnsi="Times New Roman" w:cs="Times New Roman"/>
          <w:sz w:val="24"/>
          <w:szCs w:val="24"/>
        </w:rPr>
        <w:t>z</w:t>
      </w:r>
      <w:r w:rsidR="00F2139E" w:rsidRPr="005063AB">
        <w:rPr>
          <w:rFonts w:ascii="Times New Roman" w:hAnsi="Times New Roman" w:cs="Times New Roman"/>
          <w:sz w:val="24"/>
          <w:szCs w:val="24"/>
        </w:rPr>
        <w:t>e</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strony</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Zamawiającego:</w:t>
      </w:r>
      <w:r w:rsidR="00F2139E"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dane</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pracowników</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2"/>
          <w:sz w:val="24"/>
          <w:szCs w:val="24"/>
        </w:rPr>
        <w:t xml:space="preserve"> kontaktu.</w:t>
      </w:r>
    </w:p>
    <w:p w14:paraId="38E03238" w14:textId="77777777" w:rsidR="00974E78" w:rsidRPr="005063AB" w:rsidRDefault="00F847FA" w:rsidP="005063AB">
      <w:pPr>
        <w:pStyle w:val="Akapitzlist"/>
        <w:numPr>
          <w:ilvl w:val="1"/>
          <w:numId w:val="7"/>
        </w:numPr>
        <w:tabs>
          <w:tab w:val="left" w:pos="902"/>
        </w:tabs>
        <w:spacing w:before="40" w:line="360" w:lineRule="auto"/>
        <w:ind w:left="902" w:hanging="279"/>
        <w:rPr>
          <w:rFonts w:ascii="Times New Roman" w:hAnsi="Times New Roman" w:cs="Times New Roman"/>
          <w:sz w:val="24"/>
          <w:szCs w:val="24"/>
        </w:rPr>
      </w:pPr>
      <w:r w:rsidRPr="005063AB">
        <w:rPr>
          <w:rFonts w:ascii="Times New Roman" w:hAnsi="Times New Roman" w:cs="Times New Roman"/>
          <w:sz w:val="24"/>
          <w:szCs w:val="24"/>
        </w:rPr>
        <w:t>z</w:t>
      </w:r>
      <w:r w:rsidR="00F2139E" w:rsidRPr="005063AB">
        <w:rPr>
          <w:rFonts w:ascii="Times New Roman" w:hAnsi="Times New Roman" w:cs="Times New Roman"/>
          <w:sz w:val="24"/>
          <w:szCs w:val="24"/>
        </w:rPr>
        <w:t>e</w:t>
      </w:r>
      <w:r w:rsidR="00F2139E" w:rsidRPr="005063AB">
        <w:rPr>
          <w:rFonts w:ascii="Times New Roman" w:hAnsi="Times New Roman" w:cs="Times New Roman"/>
          <w:spacing w:val="41"/>
          <w:sz w:val="24"/>
          <w:szCs w:val="24"/>
        </w:rPr>
        <w:t xml:space="preserve"> </w:t>
      </w:r>
      <w:r w:rsidR="00F2139E" w:rsidRPr="005063AB">
        <w:rPr>
          <w:rFonts w:ascii="Times New Roman" w:hAnsi="Times New Roman" w:cs="Times New Roman"/>
          <w:sz w:val="24"/>
          <w:szCs w:val="24"/>
        </w:rPr>
        <w:t>strony</w:t>
      </w:r>
      <w:r w:rsidR="00F2139E" w:rsidRPr="005063AB">
        <w:rPr>
          <w:rFonts w:ascii="Times New Roman" w:hAnsi="Times New Roman" w:cs="Times New Roman"/>
          <w:spacing w:val="42"/>
          <w:sz w:val="24"/>
          <w:szCs w:val="24"/>
        </w:rPr>
        <w:t xml:space="preserve"> </w:t>
      </w:r>
      <w:r w:rsidR="00F2139E" w:rsidRPr="005063AB">
        <w:rPr>
          <w:rFonts w:ascii="Times New Roman" w:hAnsi="Times New Roman" w:cs="Times New Roman"/>
          <w:sz w:val="24"/>
          <w:szCs w:val="24"/>
        </w:rPr>
        <w:t>Wykonawcy:</w:t>
      </w:r>
      <w:r w:rsidR="00F2139E" w:rsidRPr="005063AB">
        <w:rPr>
          <w:rFonts w:ascii="Times New Roman" w:hAnsi="Times New Roman" w:cs="Times New Roman"/>
          <w:spacing w:val="45"/>
          <w:sz w:val="24"/>
          <w:szCs w:val="24"/>
        </w:rPr>
        <w:t xml:space="preserve"> </w:t>
      </w:r>
      <w:r w:rsidR="00F2139E" w:rsidRPr="005063AB">
        <w:rPr>
          <w:rFonts w:ascii="Times New Roman" w:hAnsi="Times New Roman" w:cs="Times New Roman"/>
          <w:sz w:val="24"/>
          <w:szCs w:val="24"/>
        </w:rPr>
        <w:t>dane</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pracowników</w:t>
      </w:r>
      <w:r w:rsidR="00F2139E" w:rsidRPr="005063AB">
        <w:rPr>
          <w:rFonts w:ascii="Times New Roman" w:hAnsi="Times New Roman" w:cs="Times New Roman"/>
          <w:spacing w:val="42"/>
          <w:sz w:val="24"/>
          <w:szCs w:val="24"/>
        </w:rPr>
        <w:t xml:space="preserve"> </w:t>
      </w:r>
      <w:r w:rsidR="00F2139E" w:rsidRPr="005063AB">
        <w:rPr>
          <w:rFonts w:ascii="Times New Roman" w:hAnsi="Times New Roman" w:cs="Times New Roman"/>
          <w:sz w:val="24"/>
          <w:szCs w:val="24"/>
        </w:rPr>
        <w:t>wykonujących</w:t>
      </w:r>
      <w:r w:rsidR="00F2139E" w:rsidRPr="005063AB">
        <w:rPr>
          <w:rFonts w:ascii="Times New Roman" w:hAnsi="Times New Roman" w:cs="Times New Roman"/>
          <w:spacing w:val="42"/>
          <w:sz w:val="24"/>
          <w:szCs w:val="24"/>
        </w:rPr>
        <w:t xml:space="preserve"> </w:t>
      </w:r>
      <w:r w:rsidR="00F2139E" w:rsidRPr="005063AB">
        <w:rPr>
          <w:rFonts w:ascii="Times New Roman" w:hAnsi="Times New Roman" w:cs="Times New Roman"/>
          <w:sz w:val="24"/>
          <w:szCs w:val="24"/>
        </w:rPr>
        <w:t>przedmiot</w:t>
      </w:r>
      <w:r w:rsidR="00F2139E" w:rsidRPr="005063AB">
        <w:rPr>
          <w:rFonts w:ascii="Times New Roman" w:hAnsi="Times New Roman" w:cs="Times New Roman"/>
          <w:spacing w:val="44"/>
          <w:sz w:val="24"/>
          <w:szCs w:val="24"/>
        </w:rPr>
        <w:t xml:space="preserve"> </w:t>
      </w:r>
      <w:r w:rsidR="00F2139E" w:rsidRPr="005063AB">
        <w:rPr>
          <w:rFonts w:ascii="Times New Roman" w:hAnsi="Times New Roman" w:cs="Times New Roman"/>
          <w:spacing w:val="-2"/>
          <w:sz w:val="24"/>
          <w:szCs w:val="24"/>
        </w:rPr>
        <w:t>niniejszej</w:t>
      </w:r>
      <w:r w:rsidRPr="005063AB">
        <w:rPr>
          <w:rFonts w:ascii="Times New Roman" w:hAnsi="Times New Roman" w:cs="Times New Roman"/>
          <w:spacing w:val="-2"/>
          <w:sz w:val="24"/>
          <w:szCs w:val="24"/>
        </w:rPr>
        <w:t xml:space="preserve"> </w:t>
      </w:r>
      <w:r w:rsidR="00F2139E" w:rsidRPr="005063AB">
        <w:rPr>
          <w:rFonts w:ascii="Times New Roman" w:hAnsi="Times New Roman" w:cs="Times New Roman"/>
          <w:spacing w:val="-2"/>
          <w:sz w:val="24"/>
          <w:szCs w:val="24"/>
        </w:rPr>
        <w:t>umowy.</w:t>
      </w:r>
    </w:p>
    <w:p w14:paraId="0BF36B7C" w14:textId="77777777" w:rsidR="00974E78" w:rsidRPr="005063AB" w:rsidRDefault="00F2139E" w:rsidP="005063AB">
      <w:pPr>
        <w:pStyle w:val="Akapitzlist"/>
        <w:numPr>
          <w:ilvl w:val="0"/>
          <w:numId w:val="7"/>
        </w:numPr>
        <w:tabs>
          <w:tab w:val="left" w:pos="621"/>
          <w:tab w:val="left" w:pos="623"/>
        </w:tabs>
        <w:spacing w:before="43" w:line="360" w:lineRule="auto"/>
        <w:ind w:right="136" w:hanging="428"/>
        <w:jc w:val="both"/>
        <w:rPr>
          <w:rFonts w:ascii="Times New Roman" w:hAnsi="Times New Roman" w:cs="Times New Roman"/>
          <w:sz w:val="24"/>
          <w:szCs w:val="24"/>
        </w:rPr>
      </w:pPr>
      <w:r w:rsidRPr="005063AB">
        <w:rPr>
          <w:rFonts w:ascii="Times New Roman" w:hAnsi="Times New Roman" w:cs="Times New Roman"/>
          <w:sz w:val="24"/>
          <w:szCs w:val="24"/>
        </w:rPr>
        <w:t xml:space="preserve">Przetwarzanie będzie obejmować dane zwykłe takie jak: imię i nazwisko, nr telefonu, </w:t>
      </w:r>
      <w:r w:rsidRPr="005063AB">
        <w:rPr>
          <w:rFonts w:ascii="Times New Roman" w:hAnsi="Times New Roman" w:cs="Times New Roman"/>
          <w:sz w:val="24"/>
          <w:szCs w:val="24"/>
        </w:rPr>
        <w:lastRenderedPageBreak/>
        <w:t>adres e-mail, stanowisko, tytuł zawodowy, firmę adres i NIP pracodawcy, firmę</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adres i NIP prowadzonej działalności.</w:t>
      </w:r>
    </w:p>
    <w:p w14:paraId="146F1F0F" w14:textId="77777777" w:rsidR="00974E78" w:rsidRPr="005063AB" w:rsidRDefault="00F2139E" w:rsidP="005063AB">
      <w:pPr>
        <w:pStyle w:val="Akapitzlist"/>
        <w:numPr>
          <w:ilvl w:val="0"/>
          <w:numId w:val="7"/>
        </w:numPr>
        <w:tabs>
          <w:tab w:val="left" w:pos="622"/>
        </w:tabs>
        <w:spacing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Strony</w:t>
      </w:r>
      <w:r w:rsidRPr="005063AB">
        <w:rPr>
          <w:rFonts w:ascii="Times New Roman" w:hAnsi="Times New Roman" w:cs="Times New Roman"/>
          <w:spacing w:val="48"/>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50"/>
          <w:sz w:val="24"/>
          <w:szCs w:val="24"/>
        </w:rPr>
        <w:t xml:space="preserve"> </w:t>
      </w:r>
      <w:r w:rsidRPr="005063AB">
        <w:rPr>
          <w:rFonts w:ascii="Times New Roman" w:hAnsi="Times New Roman" w:cs="Times New Roman"/>
          <w:sz w:val="24"/>
          <w:szCs w:val="24"/>
        </w:rPr>
        <w:t>będą</w:t>
      </w:r>
      <w:r w:rsidRPr="005063AB">
        <w:rPr>
          <w:rFonts w:ascii="Times New Roman" w:hAnsi="Times New Roman" w:cs="Times New Roman"/>
          <w:spacing w:val="51"/>
          <w:sz w:val="24"/>
          <w:szCs w:val="24"/>
        </w:rPr>
        <w:t xml:space="preserve"> </w:t>
      </w:r>
      <w:r w:rsidRPr="005063AB">
        <w:rPr>
          <w:rFonts w:ascii="Times New Roman" w:hAnsi="Times New Roman" w:cs="Times New Roman"/>
          <w:sz w:val="24"/>
          <w:szCs w:val="24"/>
        </w:rPr>
        <w:t>przetwarzać</w:t>
      </w:r>
      <w:r w:rsidRPr="005063AB">
        <w:rPr>
          <w:rFonts w:ascii="Times New Roman" w:hAnsi="Times New Roman" w:cs="Times New Roman"/>
          <w:spacing w:val="48"/>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50"/>
          <w:sz w:val="24"/>
          <w:szCs w:val="24"/>
        </w:rPr>
        <w:t xml:space="preserve"> </w:t>
      </w:r>
      <w:r w:rsidRPr="005063AB">
        <w:rPr>
          <w:rFonts w:ascii="Times New Roman" w:hAnsi="Times New Roman" w:cs="Times New Roman"/>
          <w:sz w:val="24"/>
          <w:szCs w:val="24"/>
        </w:rPr>
        <w:t>osobowych</w:t>
      </w:r>
      <w:r w:rsidRPr="005063AB">
        <w:rPr>
          <w:rFonts w:ascii="Times New Roman" w:hAnsi="Times New Roman" w:cs="Times New Roman"/>
          <w:spacing w:val="49"/>
          <w:sz w:val="24"/>
          <w:szCs w:val="24"/>
        </w:rPr>
        <w:t xml:space="preserve"> </w:t>
      </w:r>
      <w:r w:rsidRPr="005063AB">
        <w:rPr>
          <w:rFonts w:ascii="Times New Roman" w:hAnsi="Times New Roman" w:cs="Times New Roman"/>
          <w:sz w:val="24"/>
          <w:szCs w:val="24"/>
        </w:rPr>
        <w:t>szczególnej</w:t>
      </w:r>
      <w:r w:rsidRPr="005063AB">
        <w:rPr>
          <w:rFonts w:ascii="Times New Roman" w:hAnsi="Times New Roman" w:cs="Times New Roman"/>
          <w:spacing w:val="50"/>
          <w:sz w:val="24"/>
          <w:szCs w:val="24"/>
        </w:rPr>
        <w:t xml:space="preserve"> </w:t>
      </w:r>
      <w:r w:rsidRPr="005063AB">
        <w:rPr>
          <w:rFonts w:ascii="Times New Roman" w:hAnsi="Times New Roman" w:cs="Times New Roman"/>
          <w:sz w:val="24"/>
          <w:szCs w:val="24"/>
        </w:rPr>
        <w:t>kategorii</w:t>
      </w:r>
      <w:r w:rsidRPr="005063AB">
        <w:rPr>
          <w:rFonts w:ascii="Times New Roman" w:hAnsi="Times New Roman" w:cs="Times New Roman"/>
          <w:spacing w:val="50"/>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51"/>
          <w:sz w:val="24"/>
          <w:szCs w:val="24"/>
        </w:rPr>
        <w:t xml:space="preserve"> </w:t>
      </w:r>
      <w:r w:rsidRPr="005063AB">
        <w:rPr>
          <w:rFonts w:ascii="Times New Roman" w:hAnsi="Times New Roman" w:cs="Times New Roman"/>
          <w:spacing w:val="-2"/>
          <w:sz w:val="24"/>
          <w:szCs w:val="24"/>
        </w:rPr>
        <w:t>których</w:t>
      </w:r>
      <w:r w:rsidR="00F847FA"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mowa</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art.</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9</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1</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4"/>
          <w:sz w:val="24"/>
          <w:szCs w:val="24"/>
        </w:rPr>
        <w:t>RODO.</w:t>
      </w:r>
    </w:p>
    <w:p w14:paraId="06073FF8" w14:textId="77777777" w:rsidR="00974E78" w:rsidRPr="005063AB" w:rsidRDefault="00F2139E" w:rsidP="005063AB">
      <w:pPr>
        <w:pStyle w:val="Akapitzlist"/>
        <w:numPr>
          <w:ilvl w:val="0"/>
          <w:numId w:val="7"/>
        </w:numPr>
        <w:tabs>
          <w:tab w:val="left" w:pos="622"/>
        </w:tabs>
        <w:spacing w:before="44"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Zamawiający</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oświadcza,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że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administratorem</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których</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mowa</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5"/>
          <w:sz w:val="24"/>
          <w:szCs w:val="24"/>
        </w:rPr>
        <w:t>3a.</w:t>
      </w:r>
    </w:p>
    <w:p w14:paraId="5F2DC570" w14:textId="77777777" w:rsidR="00974E78" w:rsidRPr="005063AB" w:rsidRDefault="00F2139E" w:rsidP="005063AB">
      <w:pPr>
        <w:pStyle w:val="Akapitzlist"/>
        <w:numPr>
          <w:ilvl w:val="0"/>
          <w:numId w:val="7"/>
        </w:numPr>
        <w:tabs>
          <w:tab w:val="left" w:pos="622"/>
        </w:tabs>
        <w:spacing w:before="42"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oświadcza,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że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administratorem</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których</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mowa</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5"/>
          <w:sz w:val="24"/>
          <w:szCs w:val="24"/>
        </w:rPr>
        <w:t>3b.</w:t>
      </w:r>
    </w:p>
    <w:p w14:paraId="79FC4A4D" w14:textId="77777777" w:rsidR="00974E78" w:rsidRPr="005063AB" w:rsidRDefault="00F2139E" w:rsidP="005063AB">
      <w:pPr>
        <w:pStyle w:val="Akapitzlist"/>
        <w:numPr>
          <w:ilvl w:val="0"/>
          <w:numId w:val="7"/>
        </w:numPr>
        <w:tabs>
          <w:tab w:val="left" w:pos="621"/>
          <w:tab w:val="left" w:pos="623"/>
        </w:tabs>
        <w:spacing w:before="43" w:line="360" w:lineRule="auto"/>
        <w:ind w:right="135" w:hanging="428"/>
        <w:jc w:val="both"/>
        <w:rPr>
          <w:rFonts w:ascii="Times New Roman" w:hAnsi="Times New Roman" w:cs="Times New Roman"/>
          <w:sz w:val="24"/>
          <w:szCs w:val="24"/>
        </w:rPr>
      </w:pPr>
      <w:r w:rsidRPr="005063AB">
        <w:rPr>
          <w:rFonts w:ascii="Times New Roman" w:hAnsi="Times New Roman" w:cs="Times New Roman"/>
          <w:sz w:val="24"/>
          <w:szCs w:val="24"/>
        </w:rPr>
        <w:t>Po wykonaniu przedmiotu zamówienia, Strony usuwają / zwracają udostępnione przez drugą stronę dane osobowe oraz usuwają wszelkie istniejące ich kopie, chyba że prawo Unii lub prawo państwa członkowskiego nakazują przechowywanie danych osobowych.</w:t>
      </w:r>
    </w:p>
    <w:p w14:paraId="5EBB6C66" w14:textId="77777777" w:rsidR="00974E78" w:rsidRPr="005063AB" w:rsidRDefault="00F2139E" w:rsidP="005063AB">
      <w:pPr>
        <w:pStyle w:val="Akapitzlist"/>
        <w:numPr>
          <w:ilvl w:val="0"/>
          <w:numId w:val="7"/>
        </w:numPr>
        <w:tabs>
          <w:tab w:val="left" w:pos="622"/>
        </w:tabs>
        <w:spacing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Strony</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zobowiązują</w:t>
      </w:r>
      <w:r w:rsidRPr="005063AB">
        <w:rPr>
          <w:rFonts w:ascii="Times New Roman" w:hAnsi="Times New Roman" w:cs="Times New Roman"/>
          <w:spacing w:val="-6"/>
          <w:sz w:val="24"/>
          <w:szCs w:val="24"/>
        </w:rPr>
        <w:t xml:space="preserve"> </w:t>
      </w:r>
      <w:r w:rsidRPr="005063AB">
        <w:rPr>
          <w:rFonts w:ascii="Times New Roman" w:hAnsi="Times New Roman" w:cs="Times New Roman"/>
          <w:spacing w:val="-4"/>
          <w:sz w:val="24"/>
          <w:szCs w:val="24"/>
        </w:rPr>
        <w:t>się:</w:t>
      </w:r>
    </w:p>
    <w:p w14:paraId="573A6BC8" w14:textId="77777777" w:rsidR="00974E78" w:rsidRPr="005063AB" w:rsidRDefault="00F2139E" w:rsidP="005063AB">
      <w:pPr>
        <w:pStyle w:val="Akapitzlist"/>
        <w:numPr>
          <w:ilvl w:val="1"/>
          <w:numId w:val="7"/>
        </w:numPr>
        <w:tabs>
          <w:tab w:val="left" w:pos="902"/>
          <w:tab w:val="left" w:pos="904"/>
        </w:tabs>
        <w:spacing w:before="42" w:line="360" w:lineRule="auto"/>
        <w:ind w:right="134"/>
        <w:rPr>
          <w:rFonts w:ascii="Times New Roman" w:hAnsi="Times New Roman" w:cs="Times New Roman"/>
          <w:sz w:val="24"/>
          <w:szCs w:val="24"/>
        </w:rPr>
      </w:pPr>
      <w:r w:rsidRPr="005063AB">
        <w:rPr>
          <w:rFonts w:ascii="Times New Roman" w:hAnsi="Times New Roman" w:cs="Times New Roman"/>
          <w:sz w:val="24"/>
          <w:szCs w:val="24"/>
        </w:rPr>
        <w:t>przetwarzać powierzone im dane osobowe zgodnie z niniejszą umową, Rozporządzeniem, ustawą o ochronie danych osobowych oraz z innymi przepisami prawa powszechnie obowiązującego, które chronią prawa osób, których dane dotyczą,</w:t>
      </w:r>
    </w:p>
    <w:p w14:paraId="7745B29E" w14:textId="77777777" w:rsidR="00974E78" w:rsidRPr="005063AB" w:rsidRDefault="00F2139E" w:rsidP="005063AB">
      <w:pPr>
        <w:pStyle w:val="Akapitzlist"/>
        <w:numPr>
          <w:ilvl w:val="1"/>
          <w:numId w:val="7"/>
        </w:numPr>
        <w:tabs>
          <w:tab w:val="left" w:pos="902"/>
          <w:tab w:val="left" w:pos="904"/>
        </w:tabs>
        <w:spacing w:line="360" w:lineRule="auto"/>
        <w:ind w:right="133"/>
        <w:rPr>
          <w:rFonts w:ascii="Times New Roman" w:hAnsi="Times New Roman" w:cs="Times New Roman"/>
          <w:sz w:val="24"/>
          <w:szCs w:val="24"/>
        </w:rPr>
      </w:pPr>
      <w:r w:rsidRPr="005063AB">
        <w:rPr>
          <w:rFonts w:ascii="Times New Roman" w:hAnsi="Times New Roman" w:cs="Times New Roman"/>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7E244DE" w14:textId="77777777" w:rsidR="00974E78" w:rsidRPr="005063AB" w:rsidRDefault="00F2139E" w:rsidP="005063AB">
      <w:pPr>
        <w:pStyle w:val="Akapitzlist"/>
        <w:numPr>
          <w:ilvl w:val="1"/>
          <w:numId w:val="7"/>
        </w:numPr>
        <w:tabs>
          <w:tab w:val="left" w:pos="902"/>
        </w:tabs>
        <w:spacing w:line="360" w:lineRule="auto"/>
        <w:ind w:left="902" w:hanging="279"/>
        <w:rPr>
          <w:rFonts w:ascii="Times New Roman" w:hAnsi="Times New Roman" w:cs="Times New Roman"/>
          <w:sz w:val="24"/>
          <w:szCs w:val="24"/>
        </w:rPr>
      </w:pPr>
      <w:r w:rsidRPr="005063AB">
        <w:rPr>
          <w:rFonts w:ascii="Times New Roman" w:hAnsi="Times New Roman" w:cs="Times New Roman"/>
          <w:sz w:val="24"/>
          <w:szCs w:val="24"/>
        </w:rPr>
        <w:t>dołożyć</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należytej</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staranności</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przy</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przetwarzaniu</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udostępnianych</w:t>
      </w:r>
      <w:r w:rsidRPr="005063AB">
        <w:rPr>
          <w:rFonts w:ascii="Times New Roman" w:hAnsi="Times New Roman" w:cs="Times New Roman"/>
          <w:spacing w:val="36"/>
          <w:sz w:val="24"/>
          <w:szCs w:val="24"/>
        </w:rPr>
        <w:t xml:space="preserve">  </w:t>
      </w:r>
      <w:r w:rsidRPr="005063AB">
        <w:rPr>
          <w:rFonts w:ascii="Times New Roman" w:hAnsi="Times New Roman" w:cs="Times New Roman"/>
          <w:spacing w:val="-2"/>
          <w:sz w:val="24"/>
          <w:szCs w:val="24"/>
        </w:rPr>
        <w:t>danych</w:t>
      </w:r>
      <w:r w:rsidR="00F847FA" w:rsidRPr="005063AB">
        <w:rPr>
          <w:rFonts w:ascii="Times New Roman" w:hAnsi="Times New Roman" w:cs="Times New Roman"/>
          <w:spacing w:val="-2"/>
          <w:sz w:val="24"/>
          <w:szCs w:val="24"/>
        </w:rPr>
        <w:t xml:space="preserve"> </w:t>
      </w:r>
      <w:r w:rsidRPr="005063AB">
        <w:rPr>
          <w:rFonts w:ascii="Times New Roman" w:hAnsi="Times New Roman" w:cs="Times New Roman"/>
          <w:spacing w:val="-2"/>
          <w:sz w:val="24"/>
          <w:szCs w:val="24"/>
        </w:rPr>
        <w:t>osobowych,</w:t>
      </w:r>
    </w:p>
    <w:p w14:paraId="4E78E106" w14:textId="77777777" w:rsidR="00974E78" w:rsidRPr="005063AB" w:rsidRDefault="00F2139E" w:rsidP="005063AB">
      <w:pPr>
        <w:pStyle w:val="Akapitzlist"/>
        <w:numPr>
          <w:ilvl w:val="1"/>
          <w:numId w:val="7"/>
        </w:numPr>
        <w:tabs>
          <w:tab w:val="left" w:pos="902"/>
          <w:tab w:val="left" w:pos="904"/>
        </w:tabs>
        <w:spacing w:before="42" w:line="360" w:lineRule="auto"/>
        <w:ind w:right="140"/>
        <w:rPr>
          <w:rFonts w:ascii="Times New Roman" w:hAnsi="Times New Roman" w:cs="Times New Roman"/>
          <w:sz w:val="24"/>
          <w:szCs w:val="24"/>
        </w:rPr>
      </w:pPr>
      <w:r w:rsidRPr="005063AB">
        <w:rPr>
          <w:rFonts w:ascii="Times New Roman" w:hAnsi="Times New Roman" w:cs="Times New Roman"/>
          <w:sz w:val="24"/>
          <w:szCs w:val="24"/>
        </w:rPr>
        <w:t>do nadania upoważnień do przetwarzania danych osobowych wszystkim</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osobom, które będą przetwarzały powierzone dane w celu realizacji niniejszej </w:t>
      </w:r>
      <w:r w:rsidRPr="005063AB">
        <w:rPr>
          <w:rFonts w:ascii="Times New Roman" w:hAnsi="Times New Roman" w:cs="Times New Roman"/>
          <w:spacing w:val="-2"/>
          <w:sz w:val="24"/>
          <w:szCs w:val="24"/>
        </w:rPr>
        <w:t>umowy,</w:t>
      </w:r>
    </w:p>
    <w:p w14:paraId="0E5D7DFF" w14:textId="77777777" w:rsidR="00974E78" w:rsidRPr="005063AB" w:rsidRDefault="00F2139E" w:rsidP="005063AB">
      <w:pPr>
        <w:pStyle w:val="Akapitzlist"/>
        <w:numPr>
          <w:ilvl w:val="1"/>
          <w:numId w:val="7"/>
        </w:numPr>
        <w:tabs>
          <w:tab w:val="left" w:pos="902"/>
          <w:tab w:val="left" w:pos="904"/>
        </w:tabs>
        <w:spacing w:before="2" w:line="360" w:lineRule="auto"/>
        <w:ind w:right="140"/>
        <w:rPr>
          <w:rFonts w:ascii="Times New Roman" w:hAnsi="Times New Roman" w:cs="Times New Roman"/>
          <w:sz w:val="24"/>
          <w:szCs w:val="24"/>
        </w:rPr>
      </w:pPr>
      <w:r w:rsidRPr="005063AB">
        <w:rPr>
          <w:rFonts w:ascii="Times New Roman" w:hAnsi="Times New Roman" w:cs="Times New Roman"/>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3B758CF" w14:textId="77777777" w:rsidR="00974E78" w:rsidRPr="005063AB" w:rsidRDefault="00F2139E" w:rsidP="005063AB">
      <w:pPr>
        <w:pStyle w:val="Akapitzlist"/>
        <w:numPr>
          <w:ilvl w:val="0"/>
          <w:numId w:val="7"/>
        </w:numPr>
        <w:tabs>
          <w:tab w:val="left" w:pos="621"/>
          <w:tab w:val="left" w:pos="623"/>
        </w:tabs>
        <w:spacing w:line="360" w:lineRule="auto"/>
        <w:ind w:right="134" w:hanging="428"/>
        <w:jc w:val="both"/>
        <w:rPr>
          <w:rFonts w:ascii="Times New Roman" w:hAnsi="Times New Roman" w:cs="Times New Roman"/>
          <w:sz w:val="24"/>
          <w:szCs w:val="24"/>
        </w:rPr>
      </w:pPr>
      <w:r w:rsidRPr="005063AB">
        <w:rPr>
          <w:rFonts w:ascii="Times New Roman" w:hAnsi="Times New Roman" w:cs="Times New Roman"/>
          <w:sz w:val="24"/>
          <w:szCs w:val="24"/>
        </w:rPr>
        <w:t>Strony pomagają sobie w niezbędnym zakresie wywiązywać się z obowiązku odpowiadania na żądania osoby, której dane dotyczą oraz wywiązywania się z obowiązków</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określonych</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art.</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32-36</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Rozporządzenia.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Każda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Stron</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niezwłocznie przekazuje żądanie osoby, której dane dotyczą, Administratorowi który realizuje żądanie osoby.</w:t>
      </w:r>
    </w:p>
    <w:p w14:paraId="1BD6C761" w14:textId="77777777" w:rsidR="00974E78" w:rsidRPr="005063AB" w:rsidRDefault="00F2139E" w:rsidP="005063AB">
      <w:pPr>
        <w:pStyle w:val="Akapitzlist"/>
        <w:numPr>
          <w:ilvl w:val="0"/>
          <w:numId w:val="7"/>
        </w:numPr>
        <w:tabs>
          <w:tab w:val="left" w:pos="621"/>
          <w:tab w:val="left" w:pos="623"/>
        </w:tabs>
        <w:spacing w:line="360" w:lineRule="auto"/>
        <w:ind w:right="137" w:hanging="428"/>
        <w:jc w:val="both"/>
        <w:rPr>
          <w:rFonts w:ascii="Times New Roman" w:hAnsi="Times New Roman" w:cs="Times New Roman"/>
          <w:sz w:val="24"/>
          <w:szCs w:val="24"/>
        </w:rPr>
      </w:pPr>
      <w:r w:rsidRPr="005063AB">
        <w:rPr>
          <w:rFonts w:ascii="Times New Roman" w:hAnsi="Times New Roman" w:cs="Times New Roman"/>
          <w:sz w:val="24"/>
          <w:szCs w:val="24"/>
        </w:rPr>
        <w:t>Po</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stwierdzeniu naruszenia ochrony danych osobowych Strony bez zbędnej zwłoki </w:t>
      </w:r>
      <w:r w:rsidRPr="005063AB">
        <w:rPr>
          <w:rFonts w:ascii="Times New Roman" w:hAnsi="Times New Roman" w:cs="Times New Roman"/>
          <w:sz w:val="24"/>
          <w:szCs w:val="24"/>
        </w:rPr>
        <w:lastRenderedPageBreak/>
        <w:t>zgłaszają je drugiemu administratorowi,</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nie później niż w ciągu 24 godzin od stwierdzenia naruszenia.</w:t>
      </w:r>
    </w:p>
    <w:p w14:paraId="19ABA756" w14:textId="77777777" w:rsidR="00974E78" w:rsidRPr="005063AB" w:rsidRDefault="00F2139E" w:rsidP="005063AB">
      <w:pPr>
        <w:pStyle w:val="Akapitzlist"/>
        <w:numPr>
          <w:ilvl w:val="0"/>
          <w:numId w:val="7"/>
        </w:numPr>
        <w:tabs>
          <w:tab w:val="left" w:pos="621"/>
          <w:tab w:val="left" w:pos="623"/>
        </w:tabs>
        <w:spacing w:line="360" w:lineRule="auto"/>
        <w:ind w:right="133" w:hanging="428"/>
        <w:jc w:val="both"/>
        <w:rPr>
          <w:rFonts w:ascii="Times New Roman" w:hAnsi="Times New Roman" w:cs="Times New Roman"/>
          <w:sz w:val="24"/>
          <w:szCs w:val="24"/>
        </w:rPr>
      </w:pPr>
      <w:r w:rsidRPr="005063AB">
        <w:rPr>
          <w:rFonts w:ascii="Times New Roman" w:hAnsi="Times New Roman" w:cs="Times New Roman"/>
          <w:sz w:val="24"/>
          <w:szCs w:val="24"/>
        </w:rPr>
        <w:t>Strony, zgodnie z art. 28 ust. 3 pkt h Rozporządzenia mają prawo kontroli, czy</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 xml:space="preserve">środki zastosowane przy przetwarzaniu i zabezpieczeniu udostępnionych danych osobowych spełniają postanowienia umowy, w tym zlecenia jej wykonania </w:t>
      </w:r>
      <w:r w:rsidRPr="005063AB">
        <w:rPr>
          <w:rFonts w:ascii="Times New Roman" w:hAnsi="Times New Roman" w:cs="Times New Roman"/>
          <w:spacing w:val="-2"/>
          <w:sz w:val="24"/>
          <w:szCs w:val="24"/>
        </w:rPr>
        <w:t>audytorowi.</w:t>
      </w:r>
    </w:p>
    <w:p w14:paraId="693F5293" w14:textId="77777777" w:rsidR="00974E78" w:rsidRPr="005063AB" w:rsidRDefault="00F2139E" w:rsidP="005063AB">
      <w:pPr>
        <w:pStyle w:val="Akapitzlist"/>
        <w:numPr>
          <w:ilvl w:val="0"/>
          <w:numId w:val="7"/>
        </w:numPr>
        <w:tabs>
          <w:tab w:val="left" w:pos="621"/>
          <w:tab w:val="left" w:pos="623"/>
        </w:tabs>
        <w:spacing w:line="360" w:lineRule="auto"/>
        <w:ind w:right="132" w:hanging="428"/>
        <w:jc w:val="both"/>
        <w:rPr>
          <w:rFonts w:ascii="Times New Roman" w:hAnsi="Times New Roman" w:cs="Times New Roman"/>
          <w:sz w:val="24"/>
          <w:szCs w:val="24"/>
        </w:rPr>
      </w:pPr>
      <w:r w:rsidRPr="005063AB">
        <w:rPr>
          <w:rFonts w:ascii="Times New Roman" w:hAnsi="Times New Roman" w:cs="Times New Roman"/>
          <w:sz w:val="24"/>
          <w:szCs w:val="24"/>
        </w:rPr>
        <w:t>Strony będą realizować prawo kontroli w godzinach pracy Administratora informując o kontroli minimum 3 dni przed planowanym jej przeprowadzeniem.</w:t>
      </w:r>
    </w:p>
    <w:p w14:paraId="3D4FC46B" w14:textId="77777777" w:rsidR="00974E78" w:rsidRPr="005063AB" w:rsidRDefault="00F2139E" w:rsidP="005063AB">
      <w:pPr>
        <w:pStyle w:val="Akapitzlist"/>
        <w:numPr>
          <w:ilvl w:val="0"/>
          <w:numId w:val="7"/>
        </w:numPr>
        <w:tabs>
          <w:tab w:val="left" w:pos="621"/>
          <w:tab w:val="left" w:pos="623"/>
        </w:tabs>
        <w:spacing w:line="360" w:lineRule="auto"/>
        <w:ind w:right="140" w:hanging="428"/>
        <w:jc w:val="both"/>
        <w:rPr>
          <w:rFonts w:ascii="Times New Roman" w:hAnsi="Times New Roman" w:cs="Times New Roman"/>
          <w:sz w:val="24"/>
          <w:szCs w:val="24"/>
        </w:rPr>
      </w:pPr>
      <w:r w:rsidRPr="005063AB">
        <w:rPr>
          <w:rFonts w:ascii="Times New Roman" w:hAnsi="Times New Roman" w:cs="Times New Roman"/>
          <w:sz w:val="24"/>
          <w:szCs w:val="24"/>
        </w:rPr>
        <w:t>Strony zobowiązują się do usunięcia uchybień stwierdzonych podczas kontroli w terminie nie dłuższym niż 7 dni.</w:t>
      </w:r>
    </w:p>
    <w:p w14:paraId="382F0FBE" w14:textId="77777777" w:rsidR="00974E78" w:rsidRPr="005063AB" w:rsidRDefault="00F2139E" w:rsidP="005063AB">
      <w:pPr>
        <w:pStyle w:val="Akapitzlist"/>
        <w:numPr>
          <w:ilvl w:val="0"/>
          <w:numId w:val="7"/>
        </w:numPr>
        <w:tabs>
          <w:tab w:val="left" w:pos="621"/>
          <w:tab w:val="left" w:pos="623"/>
        </w:tabs>
        <w:spacing w:line="360" w:lineRule="auto"/>
        <w:ind w:right="134" w:hanging="428"/>
        <w:jc w:val="both"/>
        <w:rPr>
          <w:rFonts w:ascii="Times New Roman" w:hAnsi="Times New Roman" w:cs="Times New Roman"/>
          <w:sz w:val="24"/>
          <w:szCs w:val="24"/>
        </w:rPr>
      </w:pPr>
      <w:r w:rsidRPr="005063AB">
        <w:rPr>
          <w:rFonts w:ascii="Times New Roman" w:hAnsi="Times New Roman" w:cs="Times New Roman"/>
          <w:sz w:val="24"/>
          <w:szCs w:val="24"/>
        </w:rPr>
        <w:t xml:space="preserve">Strony udostępnią na żądanie drugiego administratora wszelkie informacje niezbędne do wykazania spełnienia obowiązków określonych w art. 28 </w:t>
      </w:r>
      <w:r w:rsidRPr="005063AB">
        <w:rPr>
          <w:rFonts w:ascii="Times New Roman" w:hAnsi="Times New Roman" w:cs="Times New Roman"/>
          <w:spacing w:val="-2"/>
          <w:sz w:val="24"/>
          <w:szCs w:val="24"/>
        </w:rPr>
        <w:t>Rozporządzenia.</w:t>
      </w:r>
    </w:p>
    <w:p w14:paraId="007BC1D2" w14:textId="77777777" w:rsidR="00974E78" w:rsidRPr="005063AB" w:rsidRDefault="00F2139E" w:rsidP="005063AB">
      <w:pPr>
        <w:pStyle w:val="Akapitzlist"/>
        <w:numPr>
          <w:ilvl w:val="0"/>
          <w:numId w:val="7"/>
        </w:numPr>
        <w:tabs>
          <w:tab w:val="left" w:pos="621"/>
          <w:tab w:val="left" w:pos="623"/>
        </w:tabs>
        <w:spacing w:line="360" w:lineRule="auto"/>
        <w:ind w:right="140" w:hanging="428"/>
        <w:jc w:val="both"/>
        <w:rPr>
          <w:rFonts w:ascii="Times New Roman" w:hAnsi="Times New Roman" w:cs="Times New Roman"/>
          <w:sz w:val="24"/>
          <w:szCs w:val="24"/>
        </w:rPr>
      </w:pPr>
      <w:r w:rsidRPr="005063AB">
        <w:rPr>
          <w:rFonts w:ascii="Times New Roman" w:hAnsi="Times New Roman" w:cs="Times New Roman"/>
          <w:sz w:val="24"/>
          <w:szCs w:val="24"/>
        </w:rPr>
        <w:t>Strony przyjmują, że Wykonawca może powierzyć dane osobowe objęte niniejszą umową do dalszego przetwarzania podwykonawcom jedynie w celu wykonania umowy po uzyskaniu uprzedniej pisemnej zgody Zamawiającego.</w:t>
      </w:r>
    </w:p>
    <w:p w14:paraId="26C747F1" w14:textId="77777777" w:rsidR="00974E78" w:rsidRPr="005063AB" w:rsidRDefault="00F2139E" w:rsidP="005063AB">
      <w:pPr>
        <w:pStyle w:val="Akapitzlist"/>
        <w:numPr>
          <w:ilvl w:val="0"/>
          <w:numId w:val="7"/>
        </w:numPr>
        <w:tabs>
          <w:tab w:val="left" w:pos="621"/>
          <w:tab w:val="left" w:pos="623"/>
        </w:tabs>
        <w:spacing w:line="360" w:lineRule="auto"/>
        <w:ind w:right="136" w:hanging="428"/>
        <w:jc w:val="both"/>
        <w:rPr>
          <w:rFonts w:ascii="Times New Roman" w:hAnsi="Times New Roman" w:cs="Times New Roman"/>
          <w:sz w:val="24"/>
          <w:szCs w:val="24"/>
        </w:rPr>
      </w:pPr>
      <w:r w:rsidRPr="005063AB">
        <w:rPr>
          <w:rFonts w:ascii="Times New Roman" w:hAnsi="Times New Roman" w:cs="Times New Roman"/>
          <w:sz w:val="24"/>
          <w:szCs w:val="24"/>
        </w:rPr>
        <w:t>Podwykonawca, winien spełniać te same gwarancje i obowiązki jakie zostały nałożone na Wykonawcę.</w:t>
      </w:r>
    </w:p>
    <w:p w14:paraId="461FBA4C" w14:textId="77777777" w:rsidR="00974E78" w:rsidRPr="005063AB" w:rsidRDefault="00F2139E" w:rsidP="005063AB">
      <w:pPr>
        <w:pStyle w:val="Akapitzlist"/>
        <w:numPr>
          <w:ilvl w:val="0"/>
          <w:numId w:val="7"/>
        </w:numPr>
        <w:tabs>
          <w:tab w:val="left" w:pos="622"/>
        </w:tabs>
        <w:spacing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62"/>
          <w:sz w:val="24"/>
          <w:szCs w:val="24"/>
        </w:rPr>
        <w:t xml:space="preserve"> </w:t>
      </w:r>
      <w:r w:rsidRPr="005063AB">
        <w:rPr>
          <w:rFonts w:ascii="Times New Roman" w:hAnsi="Times New Roman" w:cs="Times New Roman"/>
          <w:sz w:val="24"/>
          <w:szCs w:val="24"/>
        </w:rPr>
        <w:t>ponosi</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pełną</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odpowiedzialność</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wobec</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za</w:t>
      </w:r>
      <w:r w:rsidRPr="005063AB">
        <w:rPr>
          <w:rFonts w:ascii="Times New Roman" w:hAnsi="Times New Roman" w:cs="Times New Roman"/>
          <w:spacing w:val="64"/>
          <w:sz w:val="24"/>
          <w:szCs w:val="24"/>
        </w:rPr>
        <w:t xml:space="preserve"> </w:t>
      </w:r>
      <w:r w:rsidRPr="005063AB">
        <w:rPr>
          <w:rFonts w:ascii="Times New Roman" w:hAnsi="Times New Roman" w:cs="Times New Roman"/>
          <w:spacing w:val="-2"/>
          <w:sz w:val="24"/>
          <w:szCs w:val="24"/>
        </w:rPr>
        <w:t>działanie</w:t>
      </w:r>
      <w:r w:rsidR="00670B5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podwykonawcy</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zakresie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obowiązku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ochrony</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danych.</w:t>
      </w:r>
    </w:p>
    <w:p w14:paraId="4A3AE178" w14:textId="1ACC6AAD" w:rsidR="00974E78" w:rsidRPr="005063AB" w:rsidRDefault="00F2139E" w:rsidP="005063AB">
      <w:pPr>
        <w:pStyle w:val="Akapitzlist"/>
        <w:numPr>
          <w:ilvl w:val="0"/>
          <w:numId w:val="7"/>
        </w:numPr>
        <w:tabs>
          <w:tab w:val="left" w:pos="621"/>
          <w:tab w:val="left" w:pos="623"/>
        </w:tabs>
        <w:spacing w:line="360" w:lineRule="auto"/>
        <w:ind w:right="135" w:hanging="428"/>
        <w:jc w:val="both"/>
        <w:rPr>
          <w:rFonts w:ascii="Times New Roman" w:hAnsi="Times New Roman" w:cs="Times New Roman"/>
          <w:sz w:val="24"/>
          <w:szCs w:val="24"/>
        </w:rPr>
      </w:pPr>
      <w:r w:rsidRPr="005063AB">
        <w:rPr>
          <w:rFonts w:ascii="Times New Roman" w:hAnsi="Times New Roman" w:cs="Times New Roman"/>
          <w:sz w:val="24"/>
          <w:szCs w:val="24"/>
        </w:rPr>
        <w:t xml:space="preserve">Strony zobowiązują się do niezwłocznego poinformowania </w:t>
      </w:r>
      <w:proofErr w:type="spellStart"/>
      <w:r w:rsidRPr="005063AB">
        <w:rPr>
          <w:rFonts w:ascii="Times New Roman" w:hAnsi="Times New Roman" w:cs="Times New Roman"/>
          <w:sz w:val="24"/>
          <w:szCs w:val="24"/>
        </w:rPr>
        <w:t>współ</w:t>
      </w:r>
      <w:proofErr w:type="spellEnd"/>
      <w:r w:rsidR="009D3937">
        <w:rPr>
          <w:rFonts w:ascii="Times New Roman" w:hAnsi="Times New Roman" w:cs="Times New Roman"/>
          <w:sz w:val="24"/>
          <w:szCs w:val="24"/>
        </w:rPr>
        <w:t xml:space="preserve"> </w:t>
      </w:r>
      <w:r w:rsidRPr="005063AB">
        <w:rPr>
          <w:rFonts w:ascii="Times New Roman" w:hAnsi="Times New Roman" w:cs="Times New Roman"/>
          <w:sz w:val="24"/>
          <w:szCs w:val="24"/>
        </w:rPr>
        <w:t>administratora o jakimkolwiek postępowaniu, w szczególności administracyjnym lub sądowym, dotyczącym przetwarzania danych osobowych określonych w umowie, o jakiejkolwiek decyzji administracyjnej lub orzeczeniu dotyczącym przetwarzania tych danych, a także o wszelkich planowanych, o ile są wiadome, lub realizowanych kontrolach i inspekcjach dotyczących przetwarzania danych osobowych, w szczególności prowadzonych przez inspektorów upoważnionych przez Prezesa Urzędu Ochrony Danych Osobowych.</w:t>
      </w:r>
    </w:p>
    <w:p w14:paraId="4FE8914F" w14:textId="2F2523D3" w:rsidR="00974E78" w:rsidRPr="005063AB" w:rsidRDefault="00F2139E" w:rsidP="005063AB">
      <w:pPr>
        <w:pStyle w:val="Akapitzlist"/>
        <w:numPr>
          <w:ilvl w:val="0"/>
          <w:numId w:val="7"/>
        </w:numPr>
        <w:tabs>
          <w:tab w:val="left" w:pos="621"/>
          <w:tab w:val="left" w:pos="623"/>
        </w:tabs>
        <w:spacing w:line="360" w:lineRule="auto"/>
        <w:ind w:right="132" w:hanging="428"/>
        <w:jc w:val="both"/>
        <w:rPr>
          <w:rFonts w:ascii="Times New Roman" w:hAnsi="Times New Roman" w:cs="Times New Roman"/>
          <w:sz w:val="24"/>
          <w:szCs w:val="24"/>
        </w:rPr>
      </w:pPr>
      <w:r w:rsidRPr="005063AB">
        <w:rPr>
          <w:rFonts w:ascii="Times New Roman" w:hAnsi="Times New Roman" w:cs="Times New Roman"/>
          <w:sz w:val="24"/>
          <w:szCs w:val="24"/>
        </w:rPr>
        <w:t xml:space="preserve">Strony zobowiązują się do zachowania w tajemnicy wszelkich informacji, danych, materiałów, dokumentów i danych osobowych otrzymanych od </w:t>
      </w:r>
      <w:proofErr w:type="spellStart"/>
      <w:r w:rsidRPr="005063AB">
        <w:rPr>
          <w:rFonts w:ascii="Times New Roman" w:hAnsi="Times New Roman" w:cs="Times New Roman"/>
          <w:sz w:val="24"/>
          <w:szCs w:val="24"/>
        </w:rPr>
        <w:t>współ</w:t>
      </w:r>
      <w:proofErr w:type="spellEnd"/>
      <w:r w:rsidR="009D3937">
        <w:rPr>
          <w:rFonts w:ascii="Times New Roman" w:hAnsi="Times New Roman" w:cs="Times New Roman"/>
          <w:sz w:val="24"/>
          <w:szCs w:val="24"/>
        </w:rPr>
        <w:t xml:space="preserve"> </w:t>
      </w:r>
      <w:r w:rsidRPr="005063AB">
        <w:rPr>
          <w:rFonts w:ascii="Times New Roman" w:hAnsi="Times New Roman" w:cs="Times New Roman"/>
          <w:sz w:val="24"/>
          <w:szCs w:val="24"/>
        </w:rPr>
        <w:t xml:space="preserve">administratora oraz danych uzyskanych w jakikolwiek inny sposób, zamierzony czy przypadkowy w formie ustnej, pisemnej lub elektronicznej („dane </w:t>
      </w:r>
      <w:r w:rsidRPr="005063AB">
        <w:rPr>
          <w:rFonts w:ascii="Times New Roman" w:hAnsi="Times New Roman" w:cs="Times New Roman"/>
          <w:spacing w:val="-2"/>
          <w:sz w:val="24"/>
          <w:szCs w:val="24"/>
        </w:rPr>
        <w:t>poufne”).</w:t>
      </w:r>
    </w:p>
    <w:p w14:paraId="281B5FF0" w14:textId="77777777" w:rsidR="00974E78" w:rsidRPr="005063AB" w:rsidRDefault="00F2139E" w:rsidP="005063AB">
      <w:pPr>
        <w:pStyle w:val="Akapitzlist"/>
        <w:numPr>
          <w:ilvl w:val="0"/>
          <w:numId w:val="7"/>
        </w:numPr>
        <w:tabs>
          <w:tab w:val="left" w:pos="621"/>
          <w:tab w:val="left" w:pos="623"/>
        </w:tabs>
        <w:spacing w:line="360" w:lineRule="auto"/>
        <w:ind w:right="131" w:hanging="428"/>
        <w:jc w:val="both"/>
        <w:rPr>
          <w:rFonts w:ascii="Times New Roman" w:hAnsi="Times New Roman" w:cs="Times New Roman"/>
          <w:sz w:val="24"/>
          <w:szCs w:val="24"/>
        </w:rPr>
      </w:pPr>
      <w:r w:rsidRPr="005063AB">
        <w:rPr>
          <w:rFonts w:ascii="Times New Roman" w:hAnsi="Times New Roman" w:cs="Times New Roman"/>
          <w:sz w:val="24"/>
          <w:szCs w:val="24"/>
        </w:rPr>
        <w:t>Strony oświadczają, że w związku ze zobowiązaniem do zachowania w tajemnicy danych poufnych nie będą one wykorzystywane, ujawniane ani udostępniane w innym celu niż wykonanie Umowy, chyba że konieczność ujawnienia posiadanych informacji wynika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z obowiązujących przepisów prawa lub Umowy.</w:t>
      </w:r>
    </w:p>
    <w:p w14:paraId="3D3C44AB" w14:textId="77777777" w:rsidR="00974E78" w:rsidRPr="005063AB" w:rsidRDefault="00F2139E" w:rsidP="005063AB">
      <w:pPr>
        <w:pStyle w:val="Akapitzlist"/>
        <w:numPr>
          <w:ilvl w:val="0"/>
          <w:numId w:val="7"/>
        </w:numPr>
        <w:tabs>
          <w:tab w:val="left" w:pos="621"/>
          <w:tab w:val="left" w:pos="623"/>
        </w:tabs>
        <w:spacing w:line="360" w:lineRule="auto"/>
        <w:ind w:right="138" w:hanging="428"/>
        <w:jc w:val="both"/>
        <w:rPr>
          <w:rFonts w:ascii="Times New Roman" w:hAnsi="Times New Roman" w:cs="Times New Roman"/>
          <w:sz w:val="24"/>
          <w:szCs w:val="24"/>
        </w:rPr>
      </w:pPr>
      <w:r w:rsidRPr="005063AB">
        <w:rPr>
          <w:rFonts w:ascii="Times New Roman" w:hAnsi="Times New Roman" w:cs="Times New Roman"/>
          <w:sz w:val="24"/>
          <w:szCs w:val="24"/>
        </w:rPr>
        <w:lastRenderedPageBreak/>
        <w:t>W sprawach nieuregulowanych niniejszym paragrafem, zastosowanie będą miały przepisy Kodeksu cywilnego oraz Rozporządzenia.</w:t>
      </w:r>
    </w:p>
    <w:p w14:paraId="4C231CBA" w14:textId="77777777" w:rsidR="00F847FA" w:rsidRPr="005063AB" w:rsidRDefault="00F847FA" w:rsidP="005063AB">
      <w:pPr>
        <w:pStyle w:val="Akapitzlist"/>
        <w:tabs>
          <w:tab w:val="left" w:pos="621"/>
          <w:tab w:val="left" w:pos="623"/>
        </w:tabs>
        <w:spacing w:line="360" w:lineRule="auto"/>
        <w:ind w:left="623" w:right="138" w:firstLine="0"/>
        <w:jc w:val="right"/>
        <w:rPr>
          <w:rFonts w:ascii="Times New Roman" w:hAnsi="Times New Roman" w:cs="Times New Roman"/>
          <w:sz w:val="24"/>
          <w:szCs w:val="24"/>
        </w:rPr>
      </w:pPr>
    </w:p>
    <w:p w14:paraId="7A11E5C8" w14:textId="2B0D676D" w:rsidR="00974E78" w:rsidRPr="005063AB" w:rsidRDefault="00F2139E" w:rsidP="005063AB">
      <w:pPr>
        <w:spacing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5"/>
          <w:sz w:val="24"/>
          <w:szCs w:val="24"/>
        </w:rPr>
        <w:t>1</w:t>
      </w:r>
      <w:r w:rsidR="0039673E">
        <w:rPr>
          <w:rFonts w:ascii="Times New Roman" w:hAnsi="Times New Roman" w:cs="Times New Roman"/>
          <w:b/>
          <w:spacing w:val="-5"/>
          <w:sz w:val="24"/>
          <w:szCs w:val="24"/>
        </w:rPr>
        <w:t>5</w:t>
      </w:r>
    </w:p>
    <w:p w14:paraId="1BA91E2C" w14:textId="77777777" w:rsidR="00974E78" w:rsidRPr="005063AB" w:rsidRDefault="00F2139E" w:rsidP="005063AB">
      <w:pPr>
        <w:spacing w:before="43" w:after="120" w:line="360" w:lineRule="auto"/>
        <w:ind w:left="56"/>
        <w:jc w:val="center"/>
        <w:rPr>
          <w:rFonts w:ascii="Times New Roman" w:hAnsi="Times New Roman" w:cs="Times New Roman"/>
          <w:b/>
          <w:sz w:val="24"/>
          <w:szCs w:val="24"/>
        </w:rPr>
      </w:pPr>
      <w:r w:rsidRPr="005063AB">
        <w:rPr>
          <w:rFonts w:ascii="Times New Roman" w:hAnsi="Times New Roman" w:cs="Times New Roman"/>
          <w:b/>
          <w:spacing w:val="-2"/>
          <w:sz w:val="24"/>
          <w:szCs w:val="24"/>
        </w:rPr>
        <w:t>Wierzytelności</w:t>
      </w:r>
    </w:p>
    <w:p w14:paraId="41F742D8" w14:textId="14AD312C" w:rsidR="00974E78" w:rsidRPr="005063AB" w:rsidRDefault="004B3198" w:rsidP="004B3198">
      <w:pPr>
        <w:pStyle w:val="Tekstpodstawowy"/>
        <w:spacing w:before="1" w:line="360" w:lineRule="auto"/>
        <w:rPr>
          <w:rFonts w:ascii="Times New Roman" w:hAnsi="Times New Roman" w:cs="Times New Roman"/>
        </w:rPr>
      </w:pPr>
      <w:r>
        <w:rPr>
          <w:rFonts w:ascii="Times New Roman" w:hAnsi="Times New Roman" w:cs="Times New Roman"/>
        </w:rPr>
        <w:t>1.</w:t>
      </w:r>
      <w:r w:rsidR="00F2139E" w:rsidRPr="005063AB">
        <w:rPr>
          <w:rFonts w:ascii="Times New Roman" w:hAnsi="Times New Roman" w:cs="Times New Roman"/>
        </w:rPr>
        <w:t>Wykonawca</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nie</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może</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bez</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pisemnej</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zgody</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Zamawiającego</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przenieść</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wierzytelności wynikających bądź związanych z realizacją Umowy na rzecz osób trzecich.</w:t>
      </w:r>
    </w:p>
    <w:p w14:paraId="45CC2F89" w14:textId="77777777" w:rsidR="00974E78" w:rsidRPr="005063AB" w:rsidRDefault="00974E78" w:rsidP="005063AB">
      <w:pPr>
        <w:pStyle w:val="Tekstpodstawowy"/>
        <w:spacing w:before="40" w:line="360" w:lineRule="auto"/>
        <w:jc w:val="left"/>
        <w:rPr>
          <w:rFonts w:ascii="Times New Roman" w:hAnsi="Times New Roman" w:cs="Times New Roman"/>
        </w:rPr>
      </w:pPr>
    </w:p>
    <w:p w14:paraId="49FF3B65" w14:textId="54D83125" w:rsidR="00BE5055" w:rsidRPr="005063AB" w:rsidRDefault="00BE5055" w:rsidP="005063AB">
      <w:pPr>
        <w:spacing w:line="360" w:lineRule="auto"/>
        <w:contextualSpacing/>
        <w:rPr>
          <w:rFonts w:ascii="Times New Roman" w:eastAsia="Calibri" w:hAnsi="Times New Roman" w:cs="Times New Roman"/>
          <w:b/>
          <w:bCs/>
          <w:sz w:val="24"/>
          <w:szCs w:val="24"/>
          <w:lang w:eastAsia="pl-PL"/>
        </w:rPr>
      </w:pPr>
      <w:r w:rsidRPr="005063AB">
        <w:rPr>
          <w:rFonts w:ascii="Times New Roman" w:eastAsia="Calibri" w:hAnsi="Times New Roman" w:cs="Times New Roman"/>
          <w:b/>
          <w:bCs/>
          <w:sz w:val="24"/>
          <w:szCs w:val="24"/>
          <w:lang w:eastAsia="pl-PL"/>
        </w:rPr>
        <w:t xml:space="preserve">                                                                          </w:t>
      </w:r>
      <w:r w:rsidRPr="005063AB">
        <w:rPr>
          <w:rFonts w:ascii="Times New Roman" w:eastAsia="Calibri" w:hAnsi="Times New Roman" w:cs="Times New Roman"/>
          <w:b/>
          <w:bCs/>
          <w:sz w:val="24"/>
          <w:szCs w:val="24"/>
          <w:lang w:val="x-none" w:eastAsia="pl-PL"/>
        </w:rPr>
        <w:t>§ 1</w:t>
      </w:r>
      <w:r w:rsidR="0039673E">
        <w:rPr>
          <w:rFonts w:ascii="Times New Roman" w:eastAsia="Calibri" w:hAnsi="Times New Roman" w:cs="Times New Roman"/>
          <w:b/>
          <w:bCs/>
          <w:sz w:val="24"/>
          <w:szCs w:val="24"/>
          <w:lang w:eastAsia="pl-PL"/>
        </w:rPr>
        <w:t>6</w:t>
      </w:r>
    </w:p>
    <w:p w14:paraId="77D134FE" w14:textId="77777777" w:rsidR="00BE5055" w:rsidRPr="005063AB" w:rsidRDefault="00BE5055" w:rsidP="005063AB">
      <w:pPr>
        <w:spacing w:line="360" w:lineRule="auto"/>
        <w:ind w:left="420"/>
        <w:rPr>
          <w:rFonts w:ascii="Times New Roman" w:eastAsia="Palatino Linotype" w:hAnsi="Times New Roman" w:cs="Times New Roman"/>
          <w:sz w:val="24"/>
          <w:szCs w:val="24"/>
        </w:rPr>
      </w:pPr>
      <w:r w:rsidRPr="005063AB">
        <w:rPr>
          <w:rFonts w:ascii="Times New Roman" w:eastAsia="Palatino Linotype" w:hAnsi="Times New Roman" w:cs="Times New Roman"/>
          <w:sz w:val="24"/>
          <w:szCs w:val="24"/>
        </w:rPr>
        <w:t xml:space="preserve">                                                                       </w:t>
      </w:r>
    </w:p>
    <w:p w14:paraId="5F9677D1" w14:textId="35F89BC2" w:rsidR="00BE5055" w:rsidRPr="005063AB" w:rsidRDefault="00BE5055" w:rsidP="005063AB">
      <w:pPr>
        <w:spacing w:line="360" w:lineRule="auto"/>
        <w:ind w:left="420"/>
        <w:rPr>
          <w:rFonts w:ascii="Times New Roman" w:eastAsia="Palatino Linotype" w:hAnsi="Times New Roman" w:cs="Times New Roman"/>
          <w:b/>
          <w:bCs/>
          <w:sz w:val="24"/>
          <w:szCs w:val="24"/>
        </w:rPr>
      </w:pPr>
      <w:r w:rsidRPr="005063AB">
        <w:rPr>
          <w:rFonts w:ascii="Times New Roman" w:eastAsia="Palatino Linotype" w:hAnsi="Times New Roman" w:cs="Times New Roman"/>
          <w:sz w:val="24"/>
          <w:szCs w:val="24"/>
        </w:rPr>
        <w:t xml:space="preserve">                                                            </w:t>
      </w:r>
      <w:r w:rsidRPr="005063AB">
        <w:rPr>
          <w:rFonts w:ascii="Times New Roman" w:eastAsia="Palatino Linotype" w:hAnsi="Times New Roman" w:cs="Times New Roman"/>
          <w:b/>
          <w:bCs/>
          <w:sz w:val="24"/>
          <w:szCs w:val="24"/>
        </w:rPr>
        <w:t>Opcja/Zaliczka</w:t>
      </w:r>
    </w:p>
    <w:p w14:paraId="71CF87EC" w14:textId="3BA6D617" w:rsidR="00BE5055" w:rsidRPr="00963FAF" w:rsidRDefault="00BE5055" w:rsidP="00963FAF">
      <w:pPr>
        <w:spacing w:line="360" w:lineRule="auto"/>
        <w:contextualSpacing/>
        <w:rPr>
          <w:rFonts w:ascii="Times New Roman" w:eastAsia="Calibri" w:hAnsi="Times New Roman" w:cs="Times New Roman"/>
          <w:sz w:val="24"/>
          <w:szCs w:val="24"/>
          <w:lang w:eastAsia="pl-PL"/>
        </w:rPr>
      </w:pPr>
      <w:r w:rsidRPr="005063AB">
        <w:rPr>
          <w:rFonts w:ascii="Times New Roman" w:eastAsia="Calibri" w:hAnsi="Times New Roman" w:cs="Times New Roman"/>
          <w:sz w:val="24"/>
          <w:szCs w:val="24"/>
          <w:lang w:eastAsia="pl-PL"/>
        </w:rPr>
        <w:t>1. Zamawiający nie przewiduje skorzystania z prawa opcji, nie przewidział także wypłaty zaliczki.</w:t>
      </w:r>
    </w:p>
    <w:p w14:paraId="73B6E1BE" w14:textId="77777777" w:rsidR="00BE5055" w:rsidRPr="005063AB" w:rsidRDefault="00BE5055" w:rsidP="005063AB">
      <w:pPr>
        <w:pStyle w:val="Tekstpodstawowy"/>
        <w:spacing w:before="40" w:line="360" w:lineRule="auto"/>
        <w:jc w:val="left"/>
        <w:rPr>
          <w:rFonts w:ascii="Times New Roman" w:hAnsi="Times New Roman" w:cs="Times New Roman"/>
        </w:rPr>
      </w:pPr>
    </w:p>
    <w:p w14:paraId="45487728" w14:textId="388E834E" w:rsidR="00974E78" w:rsidRPr="005063AB" w:rsidRDefault="00F2139E" w:rsidP="005063AB">
      <w:pPr>
        <w:spacing w:before="1"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39673E">
        <w:rPr>
          <w:rFonts w:ascii="Times New Roman" w:hAnsi="Times New Roman" w:cs="Times New Roman"/>
          <w:b/>
          <w:spacing w:val="-5"/>
          <w:sz w:val="24"/>
          <w:szCs w:val="24"/>
        </w:rPr>
        <w:t>17</w:t>
      </w:r>
    </w:p>
    <w:p w14:paraId="081011F3" w14:textId="77777777" w:rsidR="00974E78" w:rsidRPr="005063AB" w:rsidRDefault="00F2139E" w:rsidP="005063AB">
      <w:pPr>
        <w:spacing w:before="42" w:after="120" w:line="360" w:lineRule="auto"/>
        <w:ind w:left="59"/>
        <w:jc w:val="center"/>
        <w:rPr>
          <w:rFonts w:ascii="Times New Roman" w:hAnsi="Times New Roman" w:cs="Times New Roman"/>
          <w:b/>
          <w:sz w:val="24"/>
          <w:szCs w:val="24"/>
        </w:rPr>
      </w:pPr>
      <w:r w:rsidRPr="005063AB">
        <w:rPr>
          <w:rFonts w:ascii="Times New Roman" w:hAnsi="Times New Roman" w:cs="Times New Roman"/>
          <w:b/>
          <w:sz w:val="24"/>
          <w:szCs w:val="24"/>
        </w:rPr>
        <w:t>Postanowienia</w:t>
      </w:r>
      <w:r w:rsidRPr="005063AB">
        <w:rPr>
          <w:rFonts w:ascii="Times New Roman" w:hAnsi="Times New Roman" w:cs="Times New Roman"/>
          <w:b/>
          <w:spacing w:val="-10"/>
          <w:sz w:val="24"/>
          <w:szCs w:val="24"/>
        </w:rPr>
        <w:t xml:space="preserve"> </w:t>
      </w:r>
      <w:r w:rsidRPr="005063AB">
        <w:rPr>
          <w:rFonts w:ascii="Times New Roman" w:hAnsi="Times New Roman" w:cs="Times New Roman"/>
          <w:b/>
          <w:spacing w:val="-2"/>
          <w:sz w:val="24"/>
          <w:szCs w:val="24"/>
        </w:rPr>
        <w:t>ko</w:t>
      </w:r>
      <w:r w:rsidRPr="005063AB">
        <w:rPr>
          <w:rFonts w:ascii="Times New Roman" w:hAnsi="Times New Roman" w:cs="Times New Roman"/>
          <w:spacing w:val="-2"/>
          <w:sz w:val="24"/>
          <w:szCs w:val="24"/>
        </w:rPr>
        <w:t>ń</w:t>
      </w:r>
      <w:r w:rsidRPr="005063AB">
        <w:rPr>
          <w:rFonts w:ascii="Times New Roman" w:hAnsi="Times New Roman" w:cs="Times New Roman"/>
          <w:b/>
          <w:spacing w:val="-2"/>
          <w:sz w:val="24"/>
          <w:szCs w:val="24"/>
        </w:rPr>
        <w:t>cowe</w:t>
      </w:r>
    </w:p>
    <w:p w14:paraId="28660C9B" w14:textId="1ABD6234" w:rsidR="00BE5055" w:rsidRPr="005063AB" w:rsidRDefault="00F81AD9" w:rsidP="005063AB">
      <w:pPr>
        <w:widowControl/>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1.</w:t>
      </w:r>
      <w:r w:rsidR="00BE5055" w:rsidRPr="005063AB">
        <w:rPr>
          <w:rFonts w:ascii="Times New Roman" w:eastAsia="Times New Roman" w:hAnsi="Times New Roman" w:cs="Times New Roman"/>
          <w:sz w:val="24"/>
          <w:szCs w:val="24"/>
          <w:lang w:eastAsia="pl-PL"/>
        </w:rPr>
        <w:t>Za dni robocze uznaje się dni od poniedziałku do piątku z wyjątkiem dni ustawowo wolnych od pracy.</w:t>
      </w:r>
    </w:p>
    <w:p w14:paraId="25B4EB36" w14:textId="69C585E5" w:rsidR="00BE5055" w:rsidRPr="005063AB" w:rsidRDefault="00F81AD9" w:rsidP="005063AB">
      <w:pPr>
        <w:widowControl/>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w:t>
      </w:r>
      <w:r w:rsidR="00BE5055" w:rsidRPr="005063AB">
        <w:rPr>
          <w:rFonts w:ascii="Times New Roman" w:eastAsia="Times New Roman" w:hAnsi="Times New Roman" w:cs="Times New Roman"/>
          <w:sz w:val="24"/>
          <w:szCs w:val="24"/>
          <w:lang w:eastAsia="pl-PL"/>
        </w:rPr>
        <w:t>Reprezentanci Wykonawcy podpisujący Umowę oświadczają, że są umocowani do reprezentacji, a złożone dokumenty wymienione na wstępie i dołączone do Umowy są zgodne ze stanem faktycznym firmy Wykonawcy w momencie podpisywania Umowy.</w:t>
      </w:r>
    </w:p>
    <w:p w14:paraId="18D25C7F" w14:textId="5AC3B1FB" w:rsidR="00F81AD9" w:rsidRPr="005063AB" w:rsidRDefault="00F81AD9" w:rsidP="005063AB">
      <w:pPr>
        <w:widowControl/>
        <w:suppressAutoHyphens/>
        <w:autoSpaceDE/>
        <w:autoSpaceDN/>
        <w:spacing w:after="200" w:line="360" w:lineRule="auto"/>
        <w:jc w:val="both"/>
        <w:rPr>
          <w:rFonts w:ascii="Times New Roman" w:hAnsi="Times New Roman" w:cs="Times New Roman"/>
          <w:sz w:val="24"/>
          <w:szCs w:val="24"/>
        </w:rPr>
      </w:pPr>
      <w:r w:rsidRPr="005063AB">
        <w:rPr>
          <w:rFonts w:ascii="Times New Roman" w:hAnsi="Times New Roman" w:cs="Times New Roman"/>
          <w:sz w:val="24"/>
          <w:szCs w:val="24"/>
        </w:rPr>
        <w:t>3.Ze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6B8D57A3" w14:textId="7F44504C"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4.</w:t>
      </w:r>
      <w:r w:rsidR="00724E37" w:rsidRPr="005063AB">
        <w:rPr>
          <w:rFonts w:ascii="Times New Roman" w:hAnsi="Times New Roman" w:cs="Times New Roman"/>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2868098B" w14:textId="2B076C60" w:rsidR="00724E37" w:rsidRPr="005063AB" w:rsidRDefault="00F81AD9" w:rsidP="005063AB">
      <w:pPr>
        <w:adjustRightInd w:val="0"/>
        <w:spacing w:line="360" w:lineRule="auto"/>
        <w:contextualSpacing/>
        <w:jc w:val="both"/>
        <w:rPr>
          <w:rFonts w:ascii="Times New Roman" w:hAnsi="Times New Roman" w:cs="Times New Roman"/>
          <w:b/>
          <w:sz w:val="24"/>
          <w:szCs w:val="24"/>
        </w:rPr>
      </w:pPr>
      <w:r w:rsidRPr="005063AB">
        <w:rPr>
          <w:rFonts w:ascii="Times New Roman" w:hAnsi="Times New Roman" w:cs="Times New Roman"/>
          <w:sz w:val="24"/>
          <w:szCs w:val="24"/>
        </w:rPr>
        <w:t>5.</w:t>
      </w:r>
      <w:r w:rsidR="00724E37" w:rsidRPr="005063AB">
        <w:rPr>
          <w:rFonts w:ascii="Times New Roman" w:hAnsi="Times New Roman" w:cs="Times New Roman"/>
          <w:sz w:val="24"/>
          <w:szCs w:val="24"/>
        </w:rPr>
        <w:t>Wykonawca zobowiązuje się przestrzegać przepisów o ochronie danych osobowych zgodnie z ustawą z dnia 10 maja 2018</w:t>
      </w:r>
      <w:r w:rsidR="00CD31A9" w:rsidRPr="005063AB">
        <w:rPr>
          <w:rFonts w:ascii="Times New Roman" w:hAnsi="Times New Roman" w:cs="Times New Roman"/>
          <w:sz w:val="24"/>
          <w:szCs w:val="24"/>
        </w:rPr>
        <w:t xml:space="preserve"> </w:t>
      </w:r>
      <w:r w:rsidR="00724E37" w:rsidRPr="005063AB">
        <w:rPr>
          <w:rFonts w:ascii="Times New Roman" w:hAnsi="Times New Roman" w:cs="Times New Roman"/>
          <w:sz w:val="24"/>
          <w:szCs w:val="24"/>
        </w:rPr>
        <w:t xml:space="preserve">r. o ochronie danych osobowych (t.j.: Dz. U. z 2019 r. poz. 1781) i nie wykorzystywać ani nie przetwarzać w jakikolwiek sposób danych osobowych, do których </w:t>
      </w:r>
      <w:r w:rsidR="00724E37" w:rsidRPr="005063AB">
        <w:rPr>
          <w:rFonts w:ascii="Times New Roman" w:hAnsi="Times New Roman" w:cs="Times New Roman"/>
          <w:sz w:val="24"/>
          <w:szCs w:val="24"/>
        </w:rPr>
        <w:lastRenderedPageBreak/>
        <w:t>uzyska dostęp w wyniku realizacji współpracy, dla celów innych niż realizacja umowy.</w:t>
      </w:r>
    </w:p>
    <w:p w14:paraId="3A42E0C1" w14:textId="7FC6CA20" w:rsidR="00724E37" w:rsidRPr="005063AB" w:rsidRDefault="00F81AD9" w:rsidP="005063AB">
      <w:pPr>
        <w:tabs>
          <w:tab w:val="left" w:pos="2977"/>
        </w:tabs>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6.</w:t>
      </w:r>
      <w:r w:rsidR="00724E37" w:rsidRPr="005063AB">
        <w:rPr>
          <w:rFonts w:ascii="Times New Roman" w:hAnsi="Times New Roman" w:cs="Times New Roman"/>
          <w:sz w:val="24"/>
          <w:szCs w:val="24"/>
        </w:rPr>
        <w:t xml:space="preserve">Strony umowy zobowiązują się do niezwłocznego powiadomienia o każdej zmianie adresu lub numeru telefonu, faxu, e-maila. </w:t>
      </w:r>
    </w:p>
    <w:p w14:paraId="32B51BFD" w14:textId="1E9B953F"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7.</w:t>
      </w:r>
      <w:r w:rsidR="00724E37" w:rsidRPr="005063AB">
        <w:rPr>
          <w:rFonts w:ascii="Times New Roman" w:hAnsi="Times New Roman" w:cs="Times New Roman"/>
          <w:sz w:val="24"/>
          <w:szCs w:val="24"/>
        </w:rPr>
        <w:t>W sprawach nie uregulowanych niniejszą umową stosuje się przepisy kodeksu cywilnego, Prawa zamówień publicznych oraz w sprawach procesowych przepisy kodeksu postępowania cywilnego.</w:t>
      </w:r>
    </w:p>
    <w:p w14:paraId="68FF8483" w14:textId="2B2F810B"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8.</w:t>
      </w:r>
      <w:r w:rsidR="00724E37" w:rsidRPr="005063AB">
        <w:rPr>
          <w:rFonts w:ascii="Times New Roman" w:hAnsi="Times New Roman" w:cs="Times New Roman"/>
          <w:sz w:val="24"/>
          <w:szCs w:val="24"/>
        </w:rPr>
        <w:t>Wszelkie spory wynikające z niniejszej umowy lub powstające w związku z umową będą rozstrzygane przez sąd właściwy dla siedziby Zamawiającego.</w:t>
      </w:r>
    </w:p>
    <w:p w14:paraId="2D8B79FF" w14:textId="61BDDD90" w:rsidR="00724E37"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9.</w:t>
      </w:r>
      <w:r w:rsidR="00724E37" w:rsidRPr="005063AB">
        <w:rPr>
          <w:rFonts w:ascii="Times New Roman" w:hAnsi="Times New Roman" w:cs="Times New Roman"/>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14:paraId="7F82BBBF" w14:textId="71E98743" w:rsidR="00F42B8E" w:rsidRPr="005063AB" w:rsidRDefault="00F42B8E" w:rsidP="00F42B8E">
      <w:pPr>
        <w:widowControl/>
        <w:suppressAutoHyphens/>
        <w:autoSpaceDE/>
        <w:autoSpaceDN/>
        <w:spacing w:after="200" w:line="360" w:lineRule="auto"/>
        <w:jc w:val="both"/>
        <w:rPr>
          <w:rFonts w:ascii="Times New Roman" w:hAnsi="Times New Roman" w:cs="Times New Roman"/>
          <w:sz w:val="24"/>
          <w:szCs w:val="24"/>
        </w:rPr>
      </w:pPr>
      <w:r>
        <w:rPr>
          <w:rFonts w:ascii="Times New Roman" w:hAnsi="Times New Roman" w:cs="Times New Roman"/>
          <w:sz w:val="24"/>
          <w:szCs w:val="24"/>
        </w:rPr>
        <w:t>10.</w:t>
      </w:r>
      <w:r w:rsidRPr="009340DE">
        <w:rPr>
          <w:rFonts w:ascii="Times New Roman" w:hAnsi="Times New Roman" w:cs="Times New Roman"/>
          <w:sz w:val="24"/>
          <w:szCs w:val="24"/>
        </w:rPr>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5AD3EE66" w14:textId="5A19C700"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1</w:t>
      </w:r>
      <w:r w:rsidR="00F42B8E">
        <w:rPr>
          <w:rFonts w:ascii="Times New Roman" w:hAnsi="Times New Roman" w:cs="Times New Roman"/>
          <w:sz w:val="24"/>
          <w:szCs w:val="24"/>
        </w:rPr>
        <w:t>1</w:t>
      </w:r>
      <w:r w:rsidRPr="005063AB">
        <w:rPr>
          <w:rFonts w:ascii="Times New Roman" w:hAnsi="Times New Roman" w:cs="Times New Roman"/>
          <w:sz w:val="24"/>
          <w:szCs w:val="24"/>
        </w:rPr>
        <w:t>.</w:t>
      </w:r>
      <w:r w:rsidR="00724E37" w:rsidRPr="005063AB">
        <w:rPr>
          <w:rFonts w:ascii="Times New Roman" w:hAnsi="Times New Roman" w:cs="Times New Roman"/>
          <w:sz w:val="24"/>
          <w:szCs w:val="24"/>
        </w:rPr>
        <w:t>Wszelkie zmiany umowy wymagają aneksu sporządzonego w formie pisemnej pod rygorem nieważności.</w:t>
      </w:r>
    </w:p>
    <w:p w14:paraId="79A68556" w14:textId="17CB6B8C" w:rsidR="00974E78" w:rsidRPr="005063AB" w:rsidRDefault="00F81AD9" w:rsidP="005063AB">
      <w:pPr>
        <w:tabs>
          <w:tab w:val="left" w:pos="477"/>
          <w:tab w:val="left" w:pos="479"/>
        </w:tabs>
        <w:spacing w:before="2" w:line="360" w:lineRule="auto"/>
        <w:ind w:right="135"/>
        <w:jc w:val="both"/>
        <w:rPr>
          <w:rFonts w:ascii="Times New Roman" w:hAnsi="Times New Roman" w:cs="Times New Roman"/>
          <w:sz w:val="24"/>
          <w:szCs w:val="24"/>
        </w:rPr>
      </w:pPr>
      <w:r w:rsidRPr="005063AB">
        <w:rPr>
          <w:rFonts w:ascii="Times New Roman" w:hAnsi="Times New Roman" w:cs="Times New Roman"/>
          <w:sz w:val="24"/>
          <w:szCs w:val="24"/>
        </w:rPr>
        <w:t>1</w:t>
      </w:r>
      <w:r w:rsidR="00F42B8E">
        <w:rPr>
          <w:rFonts w:ascii="Times New Roman" w:hAnsi="Times New Roman" w:cs="Times New Roman"/>
          <w:sz w:val="24"/>
          <w:szCs w:val="24"/>
        </w:rPr>
        <w:t>2</w:t>
      </w:r>
      <w:r w:rsidRPr="005063AB">
        <w:rPr>
          <w:rFonts w:ascii="Times New Roman" w:hAnsi="Times New Roman" w:cs="Times New Roman"/>
          <w:sz w:val="24"/>
          <w:szCs w:val="24"/>
        </w:rPr>
        <w:t>.</w:t>
      </w:r>
      <w:r w:rsidR="00F2139E" w:rsidRPr="005063AB">
        <w:rPr>
          <w:rFonts w:ascii="Times New Roman" w:hAnsi="Times New Roman" w:cs="Times New Roman"/>
          <w:sz w:val="24"/>
          <w:szCs w:val="24"/>
        </w:rPr>
        <w:t xml:space="preserve">Umowę sporządzono w </w:t>
      </w:r>
      <w:r w:rsidR="00BE5055" w:rsidRPr="005063AB">
        <w:rPr>
          <w:rFonts w:ascii="Times New Roman" w:hAnsi="Times New Roman" w:cs="Times New Roman"/>
          <w:sz w:val="24"/>
          <w:szCs w:val="24"/>
        </w:rPr>
        <w:t xml:space="preserve"> dwóch </w:t>
      </w:r>
      <w:r w:rsidR="00F2139E" w:rsidRPr="005063AB">
        <w:rPr>
          <w:rFonts w:ascii="Times New Roman" w:hAnsi="Times New Roman" w:cs="Times New Roman"/>
          <w:sz w:val="24"/>
          <w:szCs w:val="24"/>
        </w:rPr>
        <w:t xml:space="preserve">jednobrzmiących egzemplarzach, w tym jeden dla Wykonawcy </w:t>
      </w:r>
      <w:r w:rsidR="00BE5055" w:rsidRPr="005063AB">
        <w:rPr>
          <w:rFonts w:ascii="Times New Roman" w:hAnsi="Times New Roman" w:cs="Times New Roman"/>
          <w:sz w:val="24"/>
          <w:szCs w:val="24"/>
        </w:rPr>
        <w:t xml:space="preserve"> i jeden </w:t>
      </w:r>
      <w:r w:rsidR="00F2139E" w:rsidRPr="005063AB">
        <w:rPr>
          <w:rFonts w:ascii="Times New Roman" w:hAnsi="Times New Roman" w:cs="Times New Roman"/>
          <w:sz w:val="24"/>
          <w:szCs w:val="24"/>
        </w:rPr>
        <w:t xml:space="preserve"> dla Zamawiającego.</w:t>
      </w:r>
    </w:p>
    <w:p w14:paraId="04562889" w14:textId="77777777" w:rsidR="00974E78" w:rsidRPr="005063AB" w:rsidRDefault="00974E78" w:rsidP="005063AB">
      <w:pPr>
        <w:pStyle w:val="Tekstpodstawowy"/>
        <w:spacing w:before="56" w:line="360" w:lineRule="auto"/>
        <w:jc w:val="left"/>
        <w:rPr>
          <w:rFonts w:ascii="Times New Roman" w:hAnsi="Times New Roman" w:cs="Times New Roman"/>
        </w:rPr>
      </w:pPr>
    </w:p>
    <w:p w14:paraId="785DBFA5" w14:textId="77777777" w:rsidR="00974E78" w:rsidRPr="005063AB" w:rsidRDefault="00F2139E" w:rsidP="005063AB">
      <w:pPr>
        <w:tabs>
          <w:tab w:val="left" w:pos="5721"/>
        </w:tabs>
        <w:spacing w:line="360" w:lineRule="auto"/>
        <w:ind w:left="56"/>
        <w:jc w:val="center"/>
        <w:rPr>
          <w:rFonts w:ascii="Times New Roman" w:hAnsi="Times New Roman" w:cs="Times New Roman"/>
          <w:b/>
          <w:sz w:val="24"/>
          <w:szCs w:val="24"/>
        </w:rPr>
      </w:pPr>
      <w:r w:rsidRPr="005063AB">
        <w:rPr>
          <w:rFonts w:ascii="Times New Roman" w:hAnsi="Times New Roman" w:cs="Times New Roman"/>
          <w:b/>
          <w:spacing w:val="-2"/>
          <w:sz w:val="24"/>
          <w:szCs w:val="24"/>
        </w:rPr>
        <w:t>ZAMAWIAJĄCY</w:t>
      </w:r>
      <w:r w:rsidRPr="005063AB">
        <w:rPr>
          <w:rFonts w:ascii="Times New Roman" w:hAnsi="Times New Roman" w:cs="Times New Roman"/>
          <w:b/>
          <w:sz w:val="24"/>
          <w:szCs w:val="24"/>
        </w:rPr>
        <w:tab/>
      </w:r>
      <w:r w:rsidRPr="005063AB">
        <w:rPr>
          <w:rFonts w:ascii="Times New Roman" w:hAnsi="Times New Roman" w:cs="Times New Roman"/>
          <w:b/>
          <w:spacing w:val="-2"/>
          <w:sz w:val="24"/>
          <w:szCs w:val="24"/>
        </w:rPr>
        <w:t>WYKONAWCA</w:t>
      </w:r>
    </w:p>
    <w:p w14:paraId="3F8E1FC4" w14:textId="77777777" w:rsidR="00974E78" w:rsidRPr="005063AB" w:rsidRDefault="00974E78" w:rsidP="005063AB">
      <w:pPr>
        <w:pStyle w:val="Tekstpodstawowy"/>
        <w:spacing w:before="85" w:line="360" w:lineRule="auto"/>
        <w:jc w:val="left"/>
        <w:rPr>
          <w:rFonts w:ascii="Times New Roman" w:hAnsi="Times New Roman" w:cs="Times New Roman"/>
          <w:b/>
        </w:rPr>
      </w:pPr>
    </w:p>
    <w:p w14:paraId="66B73EC5" w14:textId="3126B12F" w:rsidR="00B743F7" w:rsidRPr="005063AB" w:rsidRDefault="00963FAF" w:rsidP="005063AB">
      <w:pPr>
        <w:tabs>
          <w:tab w:val="left" w:pos="4137"/>
        </w:tabs>
        <w:spacing w:before="1" w:line="360" w:lineRule="auto"/>
        <w:ind w:left="196"/>
        <w:rPr>
          <w:rFonts w:ascii="Times New Roman" w:hAnsi="Times New Roman" w:cs="Times New Roman"/>
          <w:spacing w:val="-2"/>
          <w:sz w:val="24"/>
          <w:szCs w:val="24"/>
        </w:rPr>
      </w:pPr>
      <w:r>
        <w:rPr>
          <w:rFonts w:ascii="Times New Roman" w:hAnsi="Times New Roman" w:cs="Times New Roman"/>
          <w:spacing w:val="-2"/>
          <w:sz w:val="24"/>
          <w:szCs w:val="24"/>
        </w:rPr>
        <w:tab/>
      </w:r>
      <w:r>
        <w:rPr>
          <w:rFonts w:ascii="Times New Roman" w:hAnsi="Times New Roman" w:cs="Times New Roman"/>
          <w:spacing w:val="-2"/>
          <w:sz w:val="24"/>
          <w:szCs w:val="24"/>
        </w:rPr>
        <w:tab/>
      </w:r>
      <w:r>
        <w:rPr>
          <w:rFonts w:ascii="Times New Roman" w:hAnsi="Times New Roman" w:cs="Times New Roman"/>
          <w:spacing w:val="-2"/>
          <w:sz w:val="24"/>
          <w:szCs w:val="24"/>
        </w:rPr>
        <w:tab/>
      </w:r>
      <w:r w:rsidR="00F2139E" w:rsidRPr="005063AB">
        <w:rPr>
          <w:rFonts w:ascii="Times New Roman" w:hAnsi="Times New Roman" w:cs="Times New Roman"/>
          <w:spacing w:val="-2"/>
          <w:sz w:val="24"/>
          <w:szCs w:val="24"/>
        </w:rPr>
        <w:t>……………………………………….</w:t>
      </w:r>
      <w:r w:rsidR="00F2139E" w:rsidRPr="005063AB">
        <w:rPr>
          <w:rFonts w:ascii="Times New Roman" w:hAnsi="Times New Roman" w:cs="Times New Roman"/>
          <w:sz w:val="24"/>
          <w:szCs w:val="24"/>
        </w:rPr>
        <w:tab/>
      </w:r>
      <w:r w:rsidR="00F847FA" w:rsidRPr="005063AB">
        <w:rPr>
          <w:rFonts w:ascii="Times New Roman" w:hAnsi="Times New Roman" w:cs="Times New Roman"/>
          <w:sz w:val="24"/>
          <w:szCs w:val="24"/>
        </w:rPr>
        <w:t xml:space="preserve">                                 </w:t>
      </w:r>
      <w:r w:rsidR="00F2139E" w:rsidRPr="005063AB">
        <w:rPr>
          <w:rFonts w:ascii="Times New Roman" w:hAnsi="Times New Roman" w:cs="Times New Roman"/>
          <w:spacing w:val="-2"/>
          <w:sz w:val="24"/>
          <w:szCs w:val="24"/>
        </w:rPr>
        <w:t>…………………………………………</w:t>
      </w:r>
    </w:p>
    <w:p w14:paraId="737A869F" w14:textId="77777777" w:rsidR="00963FAF" w:rsidRDefault="00963FAF" w:rsidP="005063AB">
      <w:pPr>
        <w:tabs>
          <w:tab w:val="left" w:pos="4137"/>
        </w:tabs>
        <w:spacing w:before="1" w:line="360" w:lineRule="auto"/>
        <w:ind w:left="196"/>
        <w:jc w:val="right"/>
        <w:rPr>
          <w:rFonts w:ascii="Times New Roman" w:hAnsi="Times New Roman" w:cs="Times New Roman"/>
          <w:sz w:val="24"/>
          <w:szCs w:val="24"/>
        </w:rPr>
      </w:pPr>
    </w:p>
    <w:p w14:paraId="09506F1E" w14:textId="616C141D" w:rsidR="00021533" w:rsidRDefault="00021533" w:rsidP="005063AB">
      <w:pPr>
        <w:tabs>
          <w:tab w:val="left" w:pos="4137"/>
        </w:tabs>
        <w:spacing w:before="1" w:line="360" w:lineRule="auto"/>
        <w:ind w:left="196"/>
        <w:jc w:val="right"/>
        <w:rPr>
          <w:rFonts w:ascii="Times New Roman" w:hAnsi="Times New Roman" w:cs="Times New Roman"/>
          <w:sz w:val="24"/>
          <w:szCs w:val="24"/>
        </w:rPr>
      </w:pPr>
      <w:r>
        <w:rPr>
          <w:rFonts w:ascii="Times New Roman" w:hAnsi="Times New Roman" w:cs="Times New Roman"/>
          <w:sz w:val="24"/>
          <w:szCs w:val="24"/>
        </w:rPr>
        <w:br/>
      </w:r>
    </w:p>
    <w:p w14:paraId="0A4C9968" w14:textId="77777777" w:rsidR="00021533" w:rsidRDefault="00021533">
      <w:pPr>
        <w:rPr>
          <w:rFonts w:ascii="Times New Roman" w:hAnsi="Times New Roman" w:cs="Times New Roman"/>
          <w:sz w:val="24"/>
          <w:szCs w:val="24"/>
        </w:rPr>
      </w:pPr>
      <w:r>
        <w:rPr>
          <w:rFonts w:ascii="Times New Roman" w:hAnsi="Times New Roman" w:cs="Times New Roman"/>
          <w:sz w:val="24"/>
          <w:szCs w:val="24"/>
        </w:rPr>
        <w:br w:type="page"/>
      </w:r>
    </w:p>
    <w:p w14:paraId="1CC10CDC" w14:textId="77777777" w:rsidR="009D3937" w:rsidRDefault="009D3937" w:rsidP="005063AB">
      <w:pPr>
        <w:tabs>
          <w:tab w:val="left" w:pos="4137"/>
        </w:tabs>
        <w:spacing w:before="1" w:line="360" w:lineRule="auto"/>
        <w:ind w:left="196"/>
        <w:jc w:val="right"/>
        <w:rPr>
          <w:rFonts w:ascii="Times New Roman" w:hAnsi="Times New Roman" w:cs="Times New Roman"/>
          <w:sz w:val="24"/>
          <w:szCs w:val="24"/>
        </w:rPr>
      </w:pPr>
    </w:p>
    <w:p w14:paraId="4EE58CD7" w14:textId="77777777" w:rsidR="009D3937" w:rsidRDefault="009D3937" w:rsidP="005063AB">
      <w:pPr>
        <w:tabs>
          <w:tab w:val="left" w:pos="4137"/>
        </w:tabs>
        <w:spacing w:before="1" w:line="360" w:lineRule="auto"/>
        <w:ind w:left="196"/>
        <w:jc w:val="right"/>
        <w:rPr>
          <w:rFonts w:ascii="Times New Roman" w:hAnsi="Times New Roman" w:cs="Times New Roman"/>
          <w:sz w:val="24"/>
          <w:szCs w:val="24"/>
        </w:rPr>
      </w:pPr>
    </w:p>
    <w:p w14:paraId="030B4C97" w14:textId="77777777" w:rsidR="00963FAF" w:rsidRDefault="00963FAF" w:rsidP="005063AB">
      <w:pPr>
        <w:tabs>
          <w:tab w:val="left" w:pos="4137"/>
        </w:tabs>
        <w:spacing w:before="1" w:line="360" w:lineRule="auto"/>
        <w:ind w:left="196"/>
        <w:jc w:val="right"/>
        <w:rPr>
          <w:rFonts w:ascii="Times New Roman" w:hAnsi="Times New Roman" w:cs="Times New Roman"/>
          <w:sz w:val="24"/>
          <w:szCs w:val="24"/>
        </w:rPr>
      </w:pPr>
    </w:p>
    <w:sectPr w:rsidR="00963FAF" w:rsidSect="008751F4">
      <w:footerReference w:type="default" r:id="rId8"/>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A7502" w14:textId="77777777" w:rsidR="003E51A0" w:rsidRDefault="003E51A0" w:rsidP="00D60F19">
      <w:r>
        <w:separator/>
      </w:r>
    </w:p>
  </w:endnote>
  <w:endnote w:type="continuationSeparator" w:id="0">
    <w:p w14:paraId="2E5E2CE4" w14:textId="77777777" w:rsidR="003E51A0" w:rsidRDefault="003E51A0" w:rsidP="00D6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Arial"/>
    <w:charset w:val="00"/>
    <w:family w:val="auto"/>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092508"/>
      <w:docPartObj>
        <w:docPartGallery w:val="Page Numbers (Bottom of Page)"/>
        <w:docPartUnique/>
      </w:docPartObj>
    </w:sdtPr>
    <w:sdtContent>
      <w:sdt>
        <w:sdtPr>
          <w:id w:val="860082579"/>
          <w:docPartObj>
            <w:docPartGallery w:val="Page Numbers (Top of Page)"/>
            <w:docPartUnique/>
          </w:docPartObj>
        </w:sdtPr>
        <w:sdtContent>
          <w:p w14:paraId="67EB895B" w14:textId="77777777" w:rsidR="00454278" w:rsidRDefault="00454278">
            <w:pPr>
              <w:pStyle w:val="Stopka"/>
              <w:jc w:val="right"/>
            </w:pPr>
            <w:r w:rsidRPr="00242804">
              <w:rPr>
                <w:sz w:val="16"/>
                <w:szCs w:val="16"/>
              </w:rPr>
              <w:t xml:space="preserve">Strona </w:t>
            </w:r>
            <w:r w:rsidRPr="00242804">
              <w:rPr>
                <w:b/>
                <w:bCs/>
                <w:sz w:val="16"/>
                <w:szCs w:val="16"/>
              </w:rPr>
              <w:fldChar w:fldCharType="begin"/>
            </w:r>
            <w:r w:rsidRPr="00242804">
              <w:rPr>
                <w:b/>
                <w:bCs/>
                <w:sz w:val="16"/>
                <w:szCs w:val="16"/>
              </w:rPr>
              <w:instrText>PAGE</w:instrText>
            </w:r>
            <w:r w:rsidRPr="00242804">
              <w:rPr>
                <w:b/>
                <w:bCs/>
                <w:sz w:val="16"/>
                <w:szCs w:val="16"/>
              </w:rPr>
              <w:fldChar w:fldCharType="separate"/>
            </w:r>
            <w:r w:rsidR="00335919">
              <w:rPr>
                <w:b/>
                <w:bCs/>
                <w:noProof/>
                <w:sz w:val="16"/>
                <w:szCs w:val="16"/>
              </w:rPr>
              <w:t>22</w:t>
            </w:r>
            <w:r w:rsidRPr="00242804">
              <w:rPr>
                <w:b/>
                <w:bCs/>
                <w:sz w:val="16"/>
                <w:szCs w:val="16"/>
              </w:rPr>
              <w:fldChar w:fldCharType="end"/>
            </w:r>
            <w:r w:rsidRPr="00242804">
              <w:rPr>
                <w:sz w:val="16"/>
                <w:szCs w:val="16"/>
              </w:rPr>
              <w:t xml:space="preserve"> z </w:t>
            </w:r>
            <w:r w:rsidRPr="00242804">
              <w:rPr>
                <w:b/>
                <w:bCs/>
                <w:sz w:val="16"/>
                <w:szCs w:val="16"/>
              </w:rPr>
              <w:fldChar w:fldCharType="begin"/>
            </w:r>
            <w:r w:rsidRPr="00242804">
              <w:rPr>
                <w:b/>
                <w:bCs/>
                <w:sz w:val="16"/>
                <w:szCs w:val="16"/>
              </w:rPr>
              <w:instrText>NUMPAGES</w:instrText>
            </w:r>
            <w:r w:rsidRPr="00242804">
              <w:rPr>
                <w:b/>
                <w:bCs/>
                <w:sz w:val="16"/>
                <w:szCs w:val="16"/>
              </w:rPr>
              <w:fldChar w:fldCharType="separate"/>
            </w:r>
            <w:r w:rsidR="00335919">
              <w:rPr>
                <w:b/>
                <w:bCs/>
                <w:noProof/>
                <w:sz w:val="16"/>
                <w:szCs w:val="16"/>
              </w:rPr>
              <w:t>22</w:t>
            </w:r>
            <w:r w:rsidRPr="00242804">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5584F" w14:textId="77777777" w:rsidR="003E51A0" w:rsidRDefault="003E51A0" w:rsidP="00D60F19">
      <w:r>
        <w:separator/>
      </w:r>
    </w:p>
  </w:footnote>
  <w:footnote w:type="continuationSeparator" w:id="0">
    <w:p w14:paraId="0915F174" w14:textId="77777777" w:rsidR="003E51A0" w:rsidRDefault="003E51A0" w:rsidP="00D60F19">
      <w:r>
        <w:continuationSeparator/>
      </w:r>
    </w:p>
  </w:footnote>
  <w:footnote w:id="1">
    <w:p w14:paraId="0EC65D9D" w14:textId="77777777" w:rsidR="00454278" w:rsidRPr="00916939" w:rsidRDefault="00454278" w:rsidP="00D60F19">
      <w:pPr>
        <w:pStyle w:val="Tekstprzypisudolnego"/>
        <w:rPr>
          <w:rFonts w:cs="Arial"/>
        </w:rPr>
      </w:pPr>
      <w:r w:rsidRPr="00916939">
        <w:rPr>
          <w:rStyle w:val="Znakiprzypiswdolnych"/>
          <w:rFonts w:cs="Arial"/>
        </w:rPr>
        <w:footnoteRef/>
      </w:r>
      <w:r w:rsidRPr="00916939">
        <w:rPr>
          <w:rFonts w:cs="Arial"/>
          <w:sz w:val="18"/>
          <w:szCs w:val="18"/>
        </w:rPr>
        <w:t xml:space="preserve"> Jeżeli przy zawarciu umowy działa osoba/-y pełniąca/-e funkcję organu (członka organu) lub prokurent spółki.</w:t>
      </w:r>
    </w:p>
  </w:footnote>
  <w:footnote w:id="2">
    <w:p w14:paraId="6B01FAF7" w14:textId="77777777" w:rsidR="00454278" w:rsidRPr="00916939" w:rsidRDefault="00454278" w:rsidP="00D60F19">
      <w:pPr>
        <w:pStyle w:val="Tekstprzypisudolnego"/>
        <w:rPr>
          <w:rFonts w:cs="Arial"/>
        </w:rPr>
      </w:pPr>
      <w:r w:rsidRPr="00916939">
        <w:rPr>
          <w:rStyle w:val="Znakiprzypiswdolnych"/>
          <w:rFonts w:cs="Arial"/>
        </w:rPr>
        <w:footnoteRef/>
      </w:r>
      <w:r w:rsidRPr="00916939">
        <w:rPr>
          <w:rFonts w:cs="Arial"/>
          <w:sz w:val="18"/>
          <w:szCs w:val="18"/>
        </w:rPr>
        <w:t xml:space="preserve"> Jeżeli przy zawarciu umowy działa pełnomocnik spółki.</w:t>
      </w:r>
    </w:p>
  </w:footnote>
  <w:footnote w:id="3">
    <w:p w14:paraId="4605D901" w14:textId="77777777" w:rsidR="00454278" w:rsidRDefault="00454278" w:rsidP="00D60F19">
      <w:pPr>
        <w:pStyle w:val="Tekstprzypisudolnego"/>
      </w:pPr>
      <w:r w:rsidRPr="00916939">
        <w:rPr>
          <w:rStyle w:val="Znakiprzypiswdolnych"/>
          <w:rFonts w:cs="Arial"/>
        </w:rPr>
        <w:footnoteRef/>
      </w:r>
      <w:r w:rsidRPr="00916939">
        <w:rPr>
          <w:rFonts w:cs="Arial"/>
          <w:sz w:val="18"/>
          <w:szCs w:val="18"/>
        </w:rPr>
        <w:t xml:space="preserve"> 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D"/>
    <w:multiLevelType w:val="singleLevel"/>
    <w:tmpl w:val="0DA4A618"/>
    <w:name w:val="WW8Num13"/>
    <w:lvl w:ilvl="0">
      <w:start w:val="1"/>
      <w:numFmt w:val="decimal"/>
      <w:lvlText w:val="%1)"/>
      <w:lvlJc w:val="left"/>
      <w:pPr>
        <w:tabs>
          <w:tab w:val="num" w:pos="708"/>
        </w:tabs>
        <w:ind w:left="720" w:hanging="360"/>
      </w:pPr>
      <w:rPr>
        <w:rFonts w:ascii="Cambria" w:hAnsi="Cambria" w:cs="Times New Roman"/>
        <w:b w:val="0"/>
        <w:bCs w:val="0"/>
        <w:sz w:val="24"/>
        <w:szCs w:val="24"/>
      </w:rPr>
    </w:lvl>
  </w:abstractNum>
  <w:abstractNum w:abstractNumId="3"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ascii="Cambria" w:hAnsi="Cambria" w:cs="Times New Roman"/>
        <w:sz w:val="24"/>
        <w:szCs w:val="24"/>
      </w:rPr>
    </w:lvl>
  </w:abstractNum>
  <w:abstractNum w:abstractNumId="7"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9" w15:restartNumberingAfterBreak="0">
    <w:nsid w:val="0000002F"/>
    <w:multiLevelType w:val="singleLevel"/>
    <w:tmpl w:val="7A6889D4"/>
    <w:name w:val="WW8Num47"/>
    <w:lvl w:ilvl="0">
      <w:start w:val="1"/>
      <w:numFmt w:val="decimal"/>
      <w:lvlText w:val="%1."/>
      <w:lvlJc w:val="left"/>
      <w:pPr>
        <w:tabs>
          <w:tab w:val="num" w:pos="0"/>
        </w:tabs>
        <w:ind w:left="720" w:hanging="360"/>
      </w:pPr>
      <w:rPr>
        <w:rFonts w:ascii="Cambria" w:eastAsia="Times New Roman" w:hAnsi="Cambria" w:cs="Cambria" w:hint="default"/>
        <w:b/>
        <w:color w:val="000000"/>
        <w:sz w:val="24"/>
        <w:szCs w:val="24"/>
      </w:rPr>
    </w:lvl>
  </w:abstractNum>
  <w:abstractNum w:abstractNumId="10"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1"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37"/>
    <w:multiLevelType w:val="singleLevel"/>
    <w:tmpl w:val="00000037"/>
    <w:name w:val="WW8Num55"/>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3"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4" w15:restartNumberingAfterBreak="0">
    <w:nsid w:val="00000047"/>
    <w:multiLevelType w:val="singleLevel"/>
    <w:tmpl w:val="CBAC0FB4"/>
    <w:name w:val="WW8Num71"/>
    <w:lvl w:ilvl="0">
      <w:start w:val="10"/>
      <w:numFmt w:val="decimal"/>
      <w:lvlText w:val="%1."/>
      <w:lvlJc w:val="left"/>
      <w:pPr>
        <w:tabs>
          <w:tab w:val="num" w:pos="0"/>
        </w:tabs>
        <w:ind w:left="720" w:hanging="360"/>
      </w:pPr>
      <w:rPr>
        <w:rFonts w:ascii="Cambria" w:hAnsi="Cambria" w:cs="Times New Roman" w:hint="default"/>
        <w:b/>
        <w:sz w:val="24"/>
        <w:szCs w:val="24"/>
      </w:rPr>
    </w:lvl>
  </w:abstractNum>
  <w:abstractNum w:abstractNumId="1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7353562"/>
    <w:multiLevelType w:val="hybridMultilevel"/>
    <w:tmpl w:val="73AE392E"/>
    <w:lvl w:ilvl="0" w:tplc="2D2A1A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B1D048F"/>
    <w:multiLevelType w:val="hybridMultilevel"/>
    <w:tmpl w:val="10D066EE"/>
    <w:lvl w:ilvl="0" w:tplc="2D22E0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1C255A"/>
    <w:multiLevelType w:val="hybridMultilevel"/>
    <w:tmpl w:val="60F2C304"/>
    <w:lvl w:ilvl="0" w:tplc="ABF09FC0">
      <w:numFmt w:val="bullet"/>
      <w:lvlText w:val=""/>
      <w:lvlJc w:val="left"/>
      <w:pPr>
        <w:ind w:left="1996" w:hanging="360"/>
      </w:pPr>
      <w:rPr>
        <w:rFonts w:ascii="Symbol" w:eastAsia="Symbol" w:hAnsi="Symbol" w:cs="Symbol" w:hint="default"/>
        <w:b w:val="0"/>
        <w:bCs w:val="0"/>
        <w:i w:val="0"/>
        <w:iCs w:val="0"/>
        <w:spacing w:val="0"/>
        <w:w w:val="100"/>
        <w:sz w:val="20"/>
        <w:szCs w:val="24"/>
        <w:lang w:val="pl-PL" w:eastAsia="en-US" w:bidi="ar-SA"/>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17BD5389"/>
    <w:multiLevelType w:val="hybridMultilevel"/>
    <w:tmpl w:val="49942016"/>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1FE047E4">
      <w:start w:val="1"/>
      <w:numFmt w:val="lowerLetter"/>
      <w:lvlText w:val="%3)"/>
      <w:lvlJc w:val="left"/>
      <w:pPr>
        <w:ind w:left="1069" w:hanging="360"/>
      </w:pPr>
      <w:rPr>
        <w:rFonts w:hint="default"/>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458BE"/>
    <w:multiLevelType w:val="hybridMultilevel"/>
    <w:tmpl w:val="BB08BE44"/>
    <w:lvl w:ilvl="0" w:tplc="D5C6B22C">
      <w:start w:val="1"/>
      <w:numFmt w:val="decimal"/>
      <w:lvlText w:val="%1)"/>
      <w:lvlJc w:val="left"/>
      <w:pPr>
        <w:ind w:left="644"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BA24C5"/>
    <w:multiLevelType w:val="hybridMultilevel"/>
    <w:tmpl w:val="2F82EF2E"/>
    <w:lvl w:ilvl="0" w:tplc="FFFFFFFF">
      <w:start w:val="1"/>
      <w:numFmt w:val="decimal"/>
      <w:lvlText w:val="%1)"/>
      <w:lvlJc w:val="left"/>
      <w:pPr>
        <w:ind w:left="1146" w:hanging="360"/>
      </w:pPr>
    </w:lvl>
    <w:lvl w:ilvl="1" w:tplc="50DC71D6">
      <w:start w:val="1"/>
      <w:numFmt w:val="lowerLetter"/>
      <w:lvlText w:val="%2)"/>
      <w:lvlJc w:val="left"/>
      <w:pPr>
        <w:ind w:left="1866" w:hanging="360"/>
      </w:pPr>
      <w:rPr>
        <w:rFonts w:ascii="Cambria" w:hAnsi="Cambria" w:cs="ArialNarrow" w:hint="default"/>
        <w:sz w:val="24"/>
      </w:rPr>
    </w:lvl>
    <w:lvl w:ilvl="2" w:tplc="FFFFFFFF" w:tentative="1">
      <w:start w:val="1"/>
      <w:numFmt w:val="lowerRoman"/>
      <w:lvlText w:val="%3."/>
      <w:lvlJc w:val="right"/>
      <w:pPr>
        <w:ind w:left="2586" w:hanging="180"/>
      </w:pPr>
    </w:lvl>
    <w:lvl w:ilvl="3" w:tplc="6688E41E">
      <w:start w:val="1"/>
      <w:numFmt w:val="decimal"/>
      <w:lvlText w:val="%4)"/>
      <w:lvlJc w:val="left"/>
      <w:pPr>
        <w:ind w:left="720" w:hanging="360"/>
      </w:pPr>
      <w:rPr>
        <w:rFonts w:ascii="Cambria" w:hAnsi="Cambria" w:hint="default"/>
        <w:sz w:val="24"/>
        <w:szCs w:val="24"/>
      </w:r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2" w15:restartNumberingAfterBreak="0">
    <w:nsid w:val="1C9A053F"/>
    <w:multiLevelType w:val="multilevel"/>
    <w:tmpl w:val="E37CA6C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12F48A7"/>
    <w:multiLevelType w:val="hybridMultilevel"/>
    <w:tmpl w:val="85105444"/>
    <w:lvl w:ilvl="0" w:tplc="2222E7D6">
      <w:start w:val="1"/>
      <w:numFmt w:val="decimal"/>
      <w:lvlText w:val="%1."/>
      <w:lvlJc w:val="left"/>
      <w:pPr>
        <w:ind w:left="479" w:hanging="284"/>
      </w:pPr>
      <w:rPr>
        <w:rFonts w:ascii="Cambria" w:eastAsia="Cambria" w:hAnsi="Cambria" w:cs="Cambria" w:hint="default"/>
        <w:b/>
        <w:bCs w:val="0"/>
        <w:i w:val="0"/>
        <w:iCs w:val="0"/>
        <w:spacing w:val="-1"/>
        <w:w w:val="100"/>
        <w:sz w:val="20"/>
        <w:szCs w:val="24"/>
        <w:lang w:val="pl-PL" w:eastAsia="en-US" w:bidi="ar-SA"/>
      </w:rPr>
    </w:lvl>
    <w:lvl w:ilvl="1" w:tplc="8C308C50">
      <w:numFmt w:val="bullet"/>
      <w:lvlText w:val="•"/>
      <w:lvlJc w:val="left"/>
      <w:pPr>
        <w:ind w:left="1372" w:hanging="284"/>
      </w:pPr>
      <w:rPr>
        <w:rFonts w:hint="default"/>
        <w:lang w:val="pl-PL" w:eastAsia="en-US" w:bidi="ar-SA"/>
      </w:rPr>
    </w:lvl>
    <w:lvl w:ilvl="2" w:tplc="73143D1A">
      <w:numFmt w:val="bullet"/>
      <w:lvlText w:val="•"/>
      <w:lvlJc w:val="left"/>
      <w:pPr>
        <w:ind w:left="2265" w:hanging="284"/>
      </w:pPr>
      <w:rPr>
        <w:rFonts w:hint="default"/>
        <w:lang w:val="pl-PL" w:eastAsia="en-US" w:bidi="ar-SA"/>
      </w:rPr>
    </w:lvl>
    <w:lvl w:ilvl="3" w:tplc="769A62B4">
      <w:numFmt w:val="bullet"/>
      <w:lvlText w:val="•"/>
      <w:lvlJc w:val="left"/>
      <w:pPr>
        <w:ind w:left="3157" w:hanging="284"/>
      </w:pPr>
      <w:rPr>
        <w:rFonts w:hint="default"/>
        <w:lang w:val="pl-PL" w:eastAsia="en-US" w:bidi="ar-SA"/>
      </w:rPr>
    </w:lvl>
    <w:lvl w:ilvl="4" w:tplc="0A0858BA">
      <w:numFmt w:val="bullet"/>
      <w:lvlText w:val="•"/>
      <w:lvlJc w:val="left"/>
      <w:pPr>
        <w:ind w:left="4050" w:hanging="284"/>
      </w:pPr>
      <w:rPr>
        <w:rFonts w:hint="default"/>
        <w:lang w:val="pl-PL" w:eastAsia="en-US" w:bidi="ar-SA"/>
      </w:rPr>
    </w:lvl>
    <w:lvl w:ilvl="5" w:tplc="6736F3F4">
      <w:numFmt w:val="bullet"/>
      <w:lvlText w:val="•"/>
      <w:lvlJc w:val="left"/>
      <w:pPr>
        <w:ind w:left="4943" w:hanging="284"/>
      </w:pPr>
      <w:rPr>
        <w:rFonts w:hint="default"/>
        <w:lang w:val="pl-PL" w:eastAsia="en-US" w:bidi="ar-SA"/>
      </w:rPr>
    </w:lvl>
    <w:lvl w:ilvl="6" w:tplc="65CE26A0">
      <w:numFmt w:val="bullet"/>
      <w:lvlText w:val="•"/>
      <w:lvlJc w:val="left"/>
      <w:pPr>
        <w:ind w:left="5835" w:hanging="284"/>
      </w:pPr>
      <w:rPr>
        <w:rFonts w:hint="default"/>
        <w:lang w:val="pl-PL" w:eastAsia="en-US" w:bidi="ar-SA"/>
      </w:rPr>
    </w:lvl>
    <w:lvl w:ilvl="7" w:tplc="12DAB688">
      <w:numFmt w:val="bullet"/>
      <w:lvlText w:val="•"/>
      <w:lvlJc w:val="left"/>
      <w:pPr>
        <w:ind w:left="6728" w:hanging="284"/>
      </w:pPr>
      <w:rPr>
        <w:rFonts w:hint="default"/>
        <w:lang w:val="pl-PL" w:eastAsia="en-US" w:bidi="ar-SA"/>
      </w:rPr>
    </w:lvl>
    <w:lvl w:ilvl="8" w:tplc="3572D18C">
      <w:numFmt w:val="bullet"/>
      <w:lvlText w:val="•"/>
      <w:lvlJc w:val="left"/>
      <w:pPr>
        <w:ind w:left="7621" w:hanging="284"/>
      </w:pPr>
      <w:rPr>
        <w:rFonts w:hint="default"/>
        <w:lang w:val="pl-PL" w:eastAsia="en-US" w:bidi="ar-SA"/>
      </w:rPr>
    </w:lvl>
  </w:abstractNum>
  <w:abstractNum w:abstractNumId="24" w15:restartNumberingAfterBreak="0">
    <w:nsid w:val="23FE71EF"/>
    <w:multiLevelType w:val="hybridMultilevel"/>
    <w:tmpl w:val="5B00A118"/>
    <w:lvl w:ilvl="0" w:tplc="3FA619C0">
      <w:start w:val="1"/>
      <w:numFmt w:val="decimal"/>
      <w:lvlText w:val="%1."/>
      <w:lvlJc w:val="left"/>
      <w:pPr>
        <w:ind w:left="623" w:hanging="428"/>
        <w:jc w:val="right"/>
      </w:pPr>
      <w:rPr>
        <w:rFonts w:asciiTheme="majorHAnsi" w:eastAsia="Times New Roman" w:hAnsiTheme="majorHAnsi" w:cs="Times New Roman" w:hint="default"/>
        <w:b/>
        <w:bCs w:val="0"/>
        <w:i w:val="0"/>
        <w:iCs w:val="0"/>
        <w:spacing w:val="0"/>
        <w:w w:val="100"/>
        <w:sz w:val="20"/>
        <w:szCs w:val="22"/>
        <w:lang w:val="pl-PL" w:eastAsia="en-US" w:bidi="ar-SA"/>
      </w:rPr>
    </w:lvl>
    <w:lvl w:ilvl="1" w:tplc="A1E2C76E">
      <w:start w:val="1"/>
      <w:numFmt w:val="decimal"/>
      <w:lvlText w:val="%2)"/>
      <w:lvlJc w:val="left"/>
      <w:pPr>
        <w:ind w:left="904" w:hanging="360"/>
      </w:pPr>
      <w:rPr>
        <w:rFonts w:ascii="Cambria" w:eastAsia="Cambria" w:hAnsi="Cambria" w:cs="Cambria" w:hint="default"/>
        <w:b w:val="0"/>
        <w:bCs w:val="0"/>
        <w:i w:val="0"/>
        <w:iCs w:val="0"/>
        <w:spacing w:val="-1"/>
        <w:w w:val="100"/>
        <w:sz w:val="20"/>
        <w:szCs w:val="24"/>
        <w:lang w:val="pl-PL" w:eastAsia="en-US" w:bidi="ar-SA"/>
      </w:rPr>
    </w:lvl>
    <w:lvl w:ilvl="2" w:tplc="F796DEA8">
      <w:numFmt w:val="bullet"/>
      <w:lvlText w:val="•"/>
      <w:lvlJc w:val="left"/>
      <w:pPr>
        <w:ind w:left="1845" w:hanging="360"/>
      </w:pPr>
      <w:rPr>
        <w:rFonts w:hint="default"/>
        <w:lang w:val="pl-PL" w:eastAsia="en-US" w:bidi="ar-SA"/>
      </w:rPr>
    </w:lvl>
    <w:lvl w:ilvl="3" w:tplc="6E2E37A6">
      <w:numFmt w:val="bullet"/>
      <w:lvlText w:val="•"/>
      <w:lvlJc w:val="left"/>
      <w:pPr>
        <w:ind w:left="2790" w:hanging="360"/>
      </w:pPr>
      <w:rPr>
        <w:rFonts w:hint="default"/>
        <w:lang w:val="pl-PL" w:eastAsia="en-US" w:bidi="ar-SA"/>
      </w:rPr>
    </w:lvl>
    <w:lvl w:ilvl="4" w:tplc="6EB20626">
      <w:numFmt w:val="bullet"/>
      <w:lvlText w:val="•"/>
      <w:lvlJc w:val="left"/>
      <w:pPr>
        <w:ind w:left="3735" w:hanging="360"/>
      </w:pPr>
      <w:rPr>
        <w:rFonts w:hint="default"/>
        <w:lang w:val="pl-PL" w:eastAsia="en-US" w:bidi="ar-SA"/>
      </w:rPr>
    </w:lvl>
    <w:lvl w:ilvl="5" w:tplc="1E1A446A">
      <w:numFmt w:val="bullet"/>
      <w:lvlText w:val="•"/>
      <w:lvlJc w:val="left"/>
      <w:pPr>
        <w:ind w:left="4680" w:hanging="360"/>
      </w:pPr>
      <w:rPr>
        <w:rFonts w:hint="default"/>
        <w:lang w:val="pl-PL" w:eastAsia="en-US" w:bidi="ar-SA"/>
      </w:rPr>
    </w:lvl>
    <w:lvl w:ilvl="6" w:tplc="12C45F06">
      <w:numFmt w:val="bullet"/>
      <w:lvlText w:val="•"/>
      <w:lvlJc w:val="left"/>
      <w:pPr>
        <w:ind w:left="5625" w:hanging="360"/>
      </w:pPr>
      <w:rPr>
        <w:rFonts w:hint="default"/>
        <w:lang w:val="pl-PL" w:eastAsia="en-US" w:bidi="ar-SA"/>
      </w:rPr>
    </w:lvl>
    <w:lvl w:ilvl="7" w:tplc="C4FC745E">
      <w:numFmt w:val="bullet"/>
      <w:lvlText w:val="•"/>
      <w:lvlJc w:val="left"/>
      <w:pPr>
        <w:ind w:left="6570" w:hanging="360"/>
      </w:pPr>
      <w:rPr>
        <w:rFonts w:hint="default"/>
        <w:lang w:val="pl-PL" w:eastAsia="en-US" w:bidi="ar-SA"/>
      </w:rPr>
    </w:lvl>
    <w:lvl w:ilvl="8" w:tplc="B2E0E6CE">
      <w:numFmt w:val="bullet"/>
      <w:lvlText w:val="•"/>
      <w:lvlJc w:val="left"/>
      <w:pPr>
        <w:ind w:left="7516" w:hanging="360"/>
      </w:pPr>
      <w:rPr>
        <w:rFonts w:hint="default"/>
        <w:lang w:val="pl-PL" w:eastAsia="en-US" w:bidi="ar-SA"/>
      </w:rPr>
    </w:lvl>
  </w:abstractNum>
  <w:abstractNum w:abstractNumId="25" w15:restartNumberingAfterBreak="0">
    <w:nsid w:val="251727D1"/>
    <w:multiLevelType w:val="hybridMultilevel"/>
    <w:tmpl w:val="9B86DF20"/>
    <w:lvl w:ilvl="0" w:tplc="01E8771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61067E1"/>
    <w:multiLevelType w:val="hybridMultilevel"/>
    <w:tmpl w:val="E626E20E"/>
    <w:lvl w:ilvl="0" w:tplc="AE7C4270">
      <w:start w:val="1"/>
      <w:numFmt w:val="decimal"/>
      <w:lvlText w:val="%1."/>
      <w:lvlJc w:val="left"/>
      <w:pPr>
        <w:ind w:left="839" w:hanging="360"/>
      </w:pPr>
      <w:rPr>
        <w:rFonts w:hint="default"/>
        <w:b/>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27" w15:restartNumberingAfterBreak="0">
    <w:nsid w:val="263860DC"/>
    <w:multiLevelType w:val="hybridMultilevel"/>
    <w:tmpl w:val="CEEE3652"/>
    <w:lvl w:ilvl="0" w:tplc="15E2BE20">
      <w:start w:val="1"/>
      <w:numFmt w:val="decimal"/>
      <w:lvlText w:val="%1."/>
      <w:lvlJc w:val="left"/>
      <w:pPr>
        <w:ind w:left="479" w:hanging="284"/>
        <w:jc w:val="right"/>
      </w:pPr>
      <w:rPr>
        <w:rFonts w:ascii="Cambria" w:eastAsia="Cambria" w:hAnsi="Cambria" w:cs="Cambria" w:hint="default"/>
        <w:b/>
        <w:bCs w:val="0"/>
        <w:i w:val="0"/>
        <w:iCs w:val="0"/>
        <w:spacing w:val="-1"/>
        <w:w w:val="100"/>
        <w:sz w:val="20"/>
        <w:szCs w:val="24"/>
        <w:lang w:val="pl-PL" w:eastAsia="en-US" w:bidi="ar-SA"/>
      </w:rPr>
    </w:lvl>
    <w:lvl w:ilvl="1" w:tplc="21145966">
      <w:start w:val="1"/>
      <w:numFmt w:val="lowerLetter"/>
      <w:lvlText w:val="%2)"/>
      <w:lvlJc w:val="left"/>
      <w:pPr>
        <w:ind w:left="904" w:hanging="284"/>
      </w:pPr>
      <w:rPr>
        <w:rFonts w:ascii="Cambria" w:eastAsia="Cambria" w:hAnsi="Cambria" w:cs="Cambria" w:hint="default"/>
        <w:b w:val="0"/>
        <w:bCs w:val="0"/>
        <w:i w:val="0"/>
        <w:iCs w:val="0"/>
        <w:spacing w:val="0"/>
        <w:w w:val="100"/>
        <w:sz w:val="20"/>
        <w:szCs w:val="24"/>
        <w:lang w:val="pl-PL" w:eastAsia="en-US" w:bidi="ar-SA"/>
      </w:rPr>
    </w:lvl>
    <w:lvl w:ilvl="2" w:tplc="6DCEFC50">
      <w:numFmt w:val="bullet"/>
      <w:lvlText w:val="-"/>
      <w:lvlJc w:val="left"/>
      <w:pPr>
        <w:ind w:left="1050" w:hanging="147"/>
      </w:pPr>
      <w:rPr>
        <w:rFonts w:ascii="Cambria" w:eastAsia="Cambria" w:hAnsi="Cambria" w:cs="Cambria" w:hint="default"/>
        <w:b w:val="0"/>
        <w:bCs w:val="0"/>
        <w:i w:val="0"/>
        <w:iCs w:val="0"/>
        <w:spacing w:val="0"/>
        <w:w w:val="100"/>
        <w:sz w:val="24"/>
        <w:szCs w:val="24"/>
        <w:lang w:val="pl-PL" w:eastAsia="en-US" w:bidi="ar-SA"/>
      </w:rPr>
    </w:lvl>
    <w:lvl w:ilvl="3" w:tplc="5496733A">
      <w:numFmt w:val="bullet"/>
      <w:lvlText w:val="•"/>
      <w:lvlJc w:val="left"/>
      <w:pPr>
        <w:ind w:left="2103" w:hanging="147"/>
      </w:pPr>
      <w:rPr>
        <w:rFonts w:hint="default"/>
        <w:lang w:val="pl-PL" w:eastAsia="en-US" w:bidi="ar-SA"/>
      </w:rPr>
    </w:lvl>
    <w:lvl w:ilvl="4" w:tplc="09A694FC">
      <w:numFmt w:val="bullet"/>
      <w:lvlText w:val="•"/>
      <w:lvlJc w:val="left"/>
      <w:pPr>
        <w:ind w:left="3146" w:hanging="147"/>
      </w:pPr>
      <w:rPr>
        <w:rFonts w:hint="default"/>
        <w:lang w:val="pl-PL" w:eastAsia="en-US" w:bidi="ar-SA"/>
      </w:rPr>
    </w:lvl>
    <w:lvl w:ilvl="5" w:tplc="F834AF5C">
      <w:numFmt w:val="bullet"/>
      <w:lvlText w:val="•"/>
      <w:lvlJc w:val="left"/>
      <w:pPr>
        <w:ind w:left="4189" w:hanging="147"/>
      </w:pPr>
      <w:rPr>
        <w:rFonts w:hint="default"/>
        <w:lang w:val="pl-PL" w:eastAsia="en-US" w:bidi="ar-SA"/>
      </w:rPr>
    </w:lvl>
    <w:lvl w:ilvl="6" w:tplc="CD9EAD32">
      <w:numFmt w:val="bullet"/>
      <w:lvlText w:val="•"/>
      <w:lvlJc w:val="left"/>
      <w:pPr>
        <w:ind w:left="5233" w:hanging="147"/>
      </w:pPr>
      <w:rPr>
        <w:rFonts w:hint="default"/>
        <w:lang w:val="pl-PL" w:eastAsia="en-US" w:bidi="ar-SA"/>
      </w:rPr>
    </w:lvl>
    <w:lvl w:ilvl="7" w:tplc="CFEC34BE">
      <w:numFmt w:val="bullet"/>
      <w:lvlText w:val="•"/>
      <w:lvlJc w:val="left"/>
      <w:pPr>
        <w:ind w:left="6276" w:hanging="147"/>
      </w:pPr>
      <w:rPr>
        <w:rFonts w:hint="default"/>
        <w:lang w:val="pl-PL" w:eastAsia="en-US" w:bidi="ar-SA"/>
      </w:rPr>
    </w:lvl>
    <w:lvl w:ilvl="8" w:tplc="EF0E77EE">
      <w:numFmt w:val="bullet"/>
      <w:lvlText w:val="•"/>
      <w:lvlJc w:val="left"/>
      <w:pPr>
        <w:ind w:left="7319" w:hanging="147"/>
      </w:pPr>
      <w:rPr>
        <w:rFonts w:hint="default"/>
        <w:lang w:val="pl-PL" w:eastAsia="en-US" w:bidi="ar-SA"/>
      </w:rPr>
    </w:lvl>
  </w:abstractNum>
  <w:abstractNum w:abstractNumId="28" w15:restartNumberingAfterBreak="0">
    <w:nsid w:val="26FB1CAD"/>
    <w:multiLevelType w:val="hybridMultilevel"/>
    <w:tmpl w:val="8092E4BA"/>
    <w:lvl w:ilvl="0" w:tplc="395CD7DC">
      <w:numFmt w:val="bullet"/>
      <w:lvlText w:val=""/>
      <w:lvlJc w:val="left"/>
      <w:pPr>
        <w:ind w:left="1211" w:hanging="360"/>
      </w:pPr>
      <w:rPr>
        <w:rFonts w:ascii="Symbol" w:eastAsia="Symbol" w:hAnsi="Symbol" w:cs="Symbol" w:hint="default"/>
        <w:b w:val="0"/>
        <w:bCs w:val="0"/>
        <w:i w:val="0"/>
        <w:iCs w:val="0"/>
        <w:spacing w:val="0"/>
        <w:w w:val="100"/>
        <w:sz w:val="20"/>
        <w:szCs w:val="24"/>
        <w:lang w:val="pl-PL" w:eastAsia="en-US" w:bidi="ar-SA"/>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88C2C8F"/>
    <w:multiLevelType w:val="hybridMultilevel"/>
    <w:tmpl w:val="9C7EF584"/>
    <w:lvl w:ilvl="0" w:tplc="5630F8F8">
      <w:start w:val="1"/>
      <w:numFmt w:val="decimal"/>
      <w:lvlText w:val="%1."/>
      <w:lvlJc w:val="left"/>
      <w:pPr>
        <w:ind w:left="623" w:hanging="504"/>
        <w:jc w:val="right"/>
      </w:pPr>
      <w:rPr>
        <w:rFonts w:ascii="Cambria" w:eastAsia="Cambria" w:hAnsi="Cambria" w:cs="Cambria" w:hint="default"/>
        <w:b/>
        <w:bCs w:val="0"/>
        <w:i w:val="0"/>
        <w:iCs w:val="0"/>
        <w:spacing w:val="-1"/>
        <w:w w:val="100"/>
        <w:sz w:val="20"/>
        <w:szCs w:val="24"/>
        <w:lang w:val="pl-PL" w:eastAsia="en-US" w:bidi="ar-SA"/>
      </w:rPr>
    </w:lvl>
    <w:lvl w:ilvl="1" w:tplc="89285BF8">
      <w:start w:val="1"/>
      <w:numFmt w:val="lowerLetter"/>
      <w:lvlText w:val="%2)"/>
      <w:lvlJc w:val="left"/>
      <w:pPr>
        <w:ind w:left="904" w:hanging="281"/>
      </w:pPr>
      <w:rPr>
        <w:rFonts w:ascii="Cambria" w:eastAsia="Cambria" w:hAnsi="Cambria" w:cs="Cambria" w:hint="default"/>
        <w:b w:val="0"/>
        <w:bCs w:val="0"/>
        <w:i w:val="0"/>
        <w:iCs w:val="0"/>
        <w:spacing w:val="0"/>
        <w:w w:val="100"/>
        <w:sz w:val="20"/>
        <w:szCs w:val="24"/>
        <w:lang w:val="pl-PL" w:eastAsia="en-US" w:bidi="ar-SA"/>
      </w:rPr>
    </w:lvl>
    <w:lvl w:ilvl="2" w:tplc="17EE8032">
      <w:numFmt w:val="bullet"/>
      <w:lvlText w:val="•"/>
      <w:lvlJc w:val="left"/>
      <w:pPr>
        <w:ind w:left="1845" w:hanging="281"/>
      </w:pPr>
      <w:rPr>
        <w:rFonts w:hint="default"/>
        <w:lang w:val="pl-PL" w:eastAsia="en-US" w:bidi="ar-SA"/>
      </w:rPr>
    </w:lvl>
    <w:lvl w:ilvl="3" w:tplc="880A4C7C">
      <w:numFmt w:val="bullet"/>
      <w:lvlText w:val="•"/>
      <w:lvlJc w:val="left"/>
      <w:pPr>
        <w:ind w:left="2790" w:hanging="281"/>
      </w:pPr>
      <w:rPr>
        <w:rFonts w:hint="default"/>
        <w:lang w:val="pl-PL" w:eastAsia="en-US" w:bidi="ar-SA"/>
      </w:rPr>
    </w:lvl>
    <w:lvl w:ilvl="4" w:tplc="BAA49F14">
      <w:numFmt w:val="bullet"/>
      <w:lvlText w:val="•"/>
      <w:lvlJc w:val="left"/>
      <w:pPr>
        <w:ind w:left="3735" w:hanging="281"/>
      </w:pPr>
      <w:rPr>
        <w:rFonts w:hint="default"/>
        <w:lang w:val="pl-PL" w:eastAsia="en-US" w:bidi="ar-SA"/>
      </w:rPr>
    </w:lvl>
    <w:lvl w:ilvl="5" w:tplc="6C2EAAE2">
      <w:numFmt w:val="bullet"/>
      <w:lvlText w:val="•"/>
      <w:lvlJc w:val="left"/>
      <w:pPr>
        <w:ind w:left="4680" w:hanging="281"/>
      </w:pPr>
      <w:rPr>
        <w:rFonts w:hint="default"/>
        <w:lang w:val="pl-PL" w:eastAsia="en-US" w:bidi="ar-SA"/>
      </w:rPr>
    </w:lvl>
    <w:lvl w:ilvl="6" w:tplc="44D4E3F2">
      <w:numFmt w:val="bullet"/>
      <w:lvlText w:val="•"/>
      <w:lvlJc w:val="left"/>
      <w:pPr>
        <w:ind w:left="5625" w:hanging="281"/>
      </w:pPr>
      <w:rPr>
        <w:rFonts w:hint="default"/>
        <w:lang w:val="pl-PL" w:eastAsia="en-US" w:bidi="ar-SA"/>
      </w:rPr>
    </w:lvl>
    <w:lvl w:ilvl="7" w:tplc="3A56543E">
      <w:numFmt w:val="bullet"/>
      <w:lvlText w:val="•"/>
      <w:lvlJc w:val="left"/>
      <w:pPr>
        <w:ind w:left="6570" w:hanging="281"/>
      </w:pPr>
      <w:rPr>
        <w:rFonts w:hint="default"/>
        <w:lang w:val="pl-PL" w:eastAsia="en-US" w:bidi="ar-SA"/>
      </w:rPr>
    </w:lvl>
    <w:lvl w:ilvl="8" w:tplc="32CACAFC">
      <w:numFmt w:val="bullet"/>
      <w:lvlText w:val="•"/>
      <w:lvlJc w:val="left"/>
      <w:pPr>
        <w:ind w:left="7516" w:hanging="281"/>
      </w:pPr>
      <w:rPr>
        <w:rFonts w:hint="default"/>
        <w:lang w:val="pl-PL" w:eastAsia="en-US" w:bidi="ar-SA"/>
      </w:rPr>
    </w:lvl>
  </w:abstractNum>
  <w:abstractNum w:abstractNumId="30" w15:restartNumberingAfterBreak="0">
    <w:nsid w:val="291F431D"/>
    <w:multiLevelType w:val="hybridMultilevel"/>
    <w:tmpl w:val="76286956"/>
    <w:lvl w:ilvl="0" w:tplc="9D14B242">
      <w:start w:val="1"/>
      <w:numFmt w:val="decimal"/>
      <w:lvlText w:val="%1."/>
      <w:lvlJc w:val="left"/>
      <w:pPr>
        <w:ind w:left="556" w:hanging="360"/>
      </w:pPr>
      <w:rPr>
        <w:rFonts w:ascii="Cambria" w:eastAsia="Cambria" w:hAnsi="Cambria" w:cs="Cambria" w:hint="default"/>
        <w:b/>
        <w:bCs w:val="0"/>
        <w:i w:val="0"/>
        <w:iCs w:val="0"/>
        <w:spacing w:val="-1"/>
        <w:w w:val="100"/>
        <w:sz w:val="20"/>
        <w:szCs w:val="24"/>
        <w:lang w:val="pl-PL" w:eastAsia="en-US" w:bidi="ar-SA"/>
      </w:rPr>
    </w:lvl>
    <w:lvl w:ilvl="1" w:tplc="52C60C4A">
      <w:numFmt w:val="bullet"/>
      <w:lvlText w:val="•"/>
      <w:lvlJc w:val="left"/>
      <w:pPr>
        <w:ind w:left="1444" w:hanging="360"/>
      </w:pPr>
      <w:rPr>
        <w:rFonts w:hint="default"/>
        <w:lang w:val="pl-PL" w:eastAsia="en-US" w:bidi="ar-SA"/>
      </w:rPr>
    </w:lvl>
    <w:lvl w:ilvl="2" w:tplc="D8329A8A">
      <w:numFmt w:val="bullet"/>
      <w:lvlText w:val="•"/>
      <w:lvlJc w:val="left"/>
      <w:pPr>
        <w:ind w:left="2329" w:hanging="360"/>
      </w:pPr>
      <w:rPr>
        <w:rFonts w:hint="default"/>
        <w:lang w:val="pl-PL" w:eastAsia="en-US" w:bidi="ar-SA"/>
      </w:rPr>
    </w:lvl>
    <w:lvl w:ilvl="3" w:tplc="1E8AD8A6">
      <w:numFmt w:val="bullet"/>
      <w:lvlText w:val="•"/>
      <w:lvlJc w:val="left"/>
      <w:pPr>
        <w:ind w:left="3213" w:hanging="360"/>
      </w:pPr>
      <w:rPr>
        <w:rFonts w:hint="default"/>
        <w:lang w:val="pl-PL" w:eastAsia="en-US" w:bidi="ar-SA"/>
      </w:rPr>
    </w:lvl>
    <w:lvl w:ilvl="4" w:tplc="10F84A3C">
      <w:numFmt w:val="bullet"/>
      <w:lvlText w:val="•"/>
      <w:lvlJc w:val="left"/>
      <w:pPr>
        <w:ind w:left="4098" w:hanging="360"/>
      </w:pPr>
      <w:rPr>
        <w:rFonts w:hint="default"/>
        <w:lang w:val="pl-PL" w:eastAsia="en-US" w:bidi="ar-SA"/>
      </w:rPr>
    </w:lvl>
    <w:lvl w:ilvl="5" w:tplc="37EE1D24">
      <w:numFmt w:val="bullet"/>
      <w:lvlText w:val="•"/>
      <w:lvlJc w:val="left"/>
      <w:pPr>
        <w:ind w:left="4983" w:hanging="360"/>
      </w:pPr>
      <w:rPr>
        <w:rFonts w:hint="default"/>
        <w:lang w:val="pl-PL" w:eastAsia="en-US" w:bidi="ar-SA"/>
      </w:rPr>
    </w:lvl>
    <w:lvl w:ilvl="6" w:tplc="76CC0614">
      <w:numFmt w:val="bullet"/>
      <w:lvlText w:val="•"/>
      <w:lvlJc w:val="left"/>
      <w:pPr>
        <w:ind w:left="5867" w:hanging="360"/>
      </w:pPr>
      <w:rPr>
        <w:rFonts w:hint="default"/>
        <w:lang w:val="pl-PL" w:eastAsia="en-US" w:bidi="ar-SA"/>
      </w:rPr>
    </w:lvl>
    <w:lvl w:ilvl="7" w:tplc="713C830C">
      <w:numFmt w:val="bullet"/>
      <w:lvlText w:val="•"/>
      <w:lvlJc w:val="left"/>
      <w:pPr>
        <w:ind w:left="6752" w:hanging="360"/>
      </w:pPr>
      <w:rPr>
        <w:rFonts w:hint="default"/>
        <w:lang w:val="pl-PL" w:eastAsia="en-US" w:bidi="ar-SA"/>
      </w:rPr>
    </w:lvl>
    <w:lvl w:ilvl="8" w:tplc="01A68EC2">
      <w:numFmt w:val="bullet"/>
      <w:lvlText w:val="•"/>
      <w:lvlJc w:val="left"/>
      <w:pPr>
        <w:ind w:left="7637" w:hanging="360"/>
      </w:pPr>
      <w:rPr>
        <w:rFonts w:hint="default"/>
        <w:lang w:val="pl-PL" w:eastAsia="en-US" w:bidi="ar-SA"/>
      </w:rPr>
    </w:lvl>
  </w:abstractNum>
  <w:abstractNum w:abstractNumId="3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73083A"/>
    <w:multiLevelType w:val="hybridMultilevel"/>
    <w:tmpl w:val="622CA2C4"/>
    <w:lvl w:ilvl="0" w:tplc="DCCADE92">
      <w:start w:val="1"/>
      <w:numFmt w:val="decimal"/>
      <w:lvlText w:val="%1)"/>
      <w:lvlJc w:val="left"/>
      <w:pPr>
        <w:ind w:left="786" w:hanging="360"/>
      </w:pPr>
      <w:rPr>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2E7C043F"/>
    <w:multiLevelType w:val="hybridMultilevel"/>
    <w:tmpl w:val="E206A74A"/>
    <w:lvl w:ilvl="0" w:tplc="50A2B11C">
      <w:start w:val="1"/>
      <w:numFmt w:val="decimal"/>
      <w:lvlText w:val="%1)"/>
      <w:lvlJc w:val="left"/>
      <w:pPr>
        <w:ind w:left="927" w:hanging="360"/>
      </w:pPr>
      <w:rPr>
        <w:rFonts w:hint="default"/>
        <w:b w:val="0"/>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2F0456B2"/>
    <w:multiLevelType w:val="hybridMultilevel"/>
    <w:tmpl w:val="19C02DF6"/>
    <w:lvl w:ilvl="0" w:tplc="03646E50">
      <w:start w:val="1"/>
      <w:numFmt w:val="decimal"/>
      <w:lvlText w:val="%1."/>
      <w:lvlJc w:val="left"/>
      <w:pPr>
        <w:ind w:left="720" w:hanging="360"/>
      </w:pPr>
      <w:rPr>
        <w:b/>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31050E"/>
    <w:multiLevelType w:val="hybridMultilevel"/>
    <w:tmpl w:val="BA724372"/>
    <w:lvl w:ilvl="0" w:tplc="EF10B82C">
      <w:start w:val="1"/>
      <w:numFmt w:val="decimal"/>
      <w:lvlText w:val="%1."/>
      <w:lvlJc w:val="left"/>
      <w:pPr>
        <w:ind w:left="479" w:hanging="284"/>
      </w:pPr>
      <w:rPr>
        <w:rFonts w:ascii="Cambria" w:eastAsia="Cambria" w:hAnsi="Cambria" w:cs="Cambria" w:hint="default"/>
        <w:b/>
        <w:bCs w:val="0"/>
        <w:i w:val="0"/>
        <w:iCs w:val="0"/>
        <w:spacing w:val="-1"/>
        <w:w w:val="100"/>
        <w:sz w:val="20"/>
        <w:szCs w:val="24"/>
        <w:lang w:val="pl-PL" w:eastAsia="en-US" w:bidi="ar-SA"/>
      </w:rPr>
    </w:lvl>
    <w:lvl w:ilvl="1" w:tplc="42CE4E64">
      <w:start w:val="1"/>
      <w:numFmt w:val="decimal"/>
      <w:lvlText w:val="%2)"/>
      <w:lvlJc w:val="left"/>
      <w:pPr>
        <w:ind w:left="904" w:hanging="281"/>
      </w:pPr>
      <w:rPr>
        <w:rFonts w:ascii="Cambria" w:eastAsia="Cambria" w:hAnsi="Cambria" w:cs="Cambria" w:hint="default"/>
        <w:b w:val="0"/>
        <w:bCs w:val="0"/>
        <w:i w:val="0"/>
        <w:iCs w:val="0"/>
        <w:spacing w:val="-1"/>
        <w:w w:val="100"/>
        <w:sz w:val="20"/>
        <w:szCs w:val="24"/>
        <w:lang w:val="pl-PL" w:eastAsia="en-US" w:bidi="ar-SA"/>
      </w:rPr>
    </w:lvl>
    <w:lvl w:ilvl="2" w:tplc="AAA054EA">
      <w:numFmt w:val="bullet"/>
      <w:lvlText w:val="•"/>
      <w:lvlJc w:val="left"/>
      <w:pPr>
        <w:ind w:left="1845" w:hanging="281"/>
      </w:pPr>
      <w:rPr>
        <w:rFonts w:hint="default"/>
        <w:lang w:val="pl-PL" w:eastAsia="en-US" w:bidi="ar-SA"/>
      </w:rPr>
    </w:lvl>
    <w:lvl w:ilvl="3" w:tplc="FBA6D518">
      <w:numFmt w:val="bullet"/>
      <w:lvlText w:val="•"/>
      <w:lvlJc w:val="left"/>
      <w:pPr>
        <w:ind w:left="2790" w:hanging="281"/>
      </w:pPr>
      <w:rPr>
        <w:rFonts w:hint="default"/>
        <w:lang w:val="pl-PL" w:eastAsia="en-US" w:bidi="ar-SA"/>
      </w:rPr>
    </w:lvl>
    <w:lvl w:ilvl="4" w:tplc="7E308B0E">
      <w:numFmt w:val="bullet"/>
      <w:lvlText w:val="•"/>
      <w:lvlJc w:val="left"/>
      <w:pPr>
        <w:ind w:left="3735" w:hanging="281"/>
      </w:pPr>
      <w:rPr>
        <w:rFonts w:hint="default"/>
        <w:lang w:val="pl-PL" w:eastAsia="en-US" w:bidi="ar-SA"/>
      </w:rPr>
    </w:lvl>
    <w:lvl w:ilvl="5" w:tplc="1EC0F5EA">
      <w:numFmt w:val="bullet"/>
      <w:lvlText w:val="•"/>
      <w:lvlJc w:val="left"/>
      <w:pPr>
        <w:ind w:left="4680" w:hanging="281"/>
      </w:pPr>
      <w:rPr>
        <w:rFonts w:hint="default"/>
        <w:lang w:val="pl-PL" w:eastAsia="en-US" w:bidi="ar-SA"/>
      </w:rPr>
    </w:lvl>
    <w:lvl w:ilvl="6" w:tplc="B72CA008">
      <w:numFmt w:val="bullet"/>
      <w:lvlText w:val="•"/>
      <w:lvlJc w:val="left"/>
      <w:pPr>
        <w:ind w:left="5625" w:hanging="281"/>
      </w:pPr>
      <w:rPr>
        <w:rFonts w:hint="default"/>
        <w:lang w:val="pl-PL" w:eastAsia="en-US" w:bidi="ar-SA"/>
      </w:rPr>
    </w:lvl>
    <w:lvl w:ilvl="7" w:tplc="F500B06E">
      <w:numFmt w:val="bullet"/>
      <w:lvlText w:val="•"/>
      <w:lvlJc w:val="left"/>
      <w:pPr>
        <w:ind w:left="6570" w:hanging="281"/>
      </w:pPr>
      <w:rPr>
        <w:rFonts w:hint="default"/>
        <w:lang w:val="pl-PL" w:eastAsia="en-US" w:bidi="ar-SA"/>
      </w:rPr>
    </w:lvl>
    <w:lvl w:ilvl="8" w:tplc="F48A125C">
      <w:numFmt w:val="bullet"/>
      <w:lvlText w:val="•"/>
      <w:lvlJc w:val="left"/>
      <w:pPr>
        <w:ind w:left="7516" w:hanging="281"/>
      </w:pPr>
      <w:rPr>
        <w:rFonts w:hint="default"/>
        <w:lang w:val="pl-PL" w:eastAsia="en-US" w:bidi="ar-SA"/>
      </w:rPr>
    </w:lvl>
  </w:abstractNum>
  <w:abstractNum w:abstractNumId="36" w15:restartNumberingAfterBreak="0">
    <w:nsid w:val="308A6AFF"/>
    <w:multiLevelType w:val="hybridMultilevel"/>
    <w:tmpl w:val="99B662AE"/>
    <w:lvl w:ilvl="0" w:tplc="A984E0B4">
      <w:start w:val="1"/>
      <w:numFmt w:val="decimal"/>
      <w:lvlText w:val="%1."/>
      <w:lvlJc w:val="left"/>
      <w:pPr>
        <w:ind w:left="623" w:hanging="428"/>
        <w:jc w:val="right"/>
      </w:pPr>
      <w:rPr>
        <w:rFonts w:ascii="Cambria" w:eastAsia="Cambria" w:hAnsi="Cambria" w:cs="Cambria" w:hint="default"/>
        <w:b/>
        <w:bCs w:val="0"/>
        <w:i w:val="0"/>
        <w:iCs w:val="0"/>
        <w:spacing w:val="-1"/>
        <w:w w:val="100"/>
        <w:sz w:val="20"/>
        <w:szCs w:val="24"/>
        <w:lang w:val="pl-PL" w:eastAsia="en-US" w:bidi="ar-SA"/>
      </w:rPr>
    </w:lvl>
    <w:lvl w:ilvl="1" w:tplc="2A3A37B4">
      <w:start w:val="1"/>
      <w:numFmt w:val="lowerLetter"/>
      <w:lvlText w:val="%2)"/>
      <w:lvlJc w:val="left"/>
      <w:pPr>
        <w:ind w:left="904" w:hanging="281"/>
      </w:pPr>
      <w:rPr>
        <w:rFonts w:ascii="Cambria" w:eastAsia="Cambria" w:hAnsi="Cambria" w:cs="Cambria" w:hint="default"/>
        <w:b w:val="0"/>
        <w:bCs w:val="0"/>
        <w:i w:val="0"/>
        <w:iCs w:val="0"/>
        <w:spacing w:val="0"/>
        <w:w w:val="100"/>
        <w:sz w:val="20"/>
        <w:szCs w:val="24"/>
        <w:lang w:val="pl-PL" w:eastAsia="en-US" w:bidi="ar-SA"/>
      </w:rPr>
    </w:lvl>
    <w:lvl w:ilvl="2" w:tplc="60FE817A">
      <w:numFmt w:val="bullet"/>
      <w:lvlText w:val="•"/>
      <w:lvlJc w:val="left"/>
      <w:pPr>
        <w:ind w:left="1845" w:hanging="281"/>
      </w:pPr>
      <w:rPr>
        <w:rFonts w:hint="default"/>
        <w:lang w:val="pl-PL" w:eastAsia="en-US" w:bidi="ar-SA"/>
      </w:rPr>
    </w:lvl>
    <w:lvl w:ilvl="3" w:tplc="C36A2E4A">
      <w:numFmt w:val="bullet"/>
      <w:lvlText w:val="•"/>
      <w:lvlJc w:val="left"/>
      <w:pPr>
        <w:ind w:left="2790" w:hanging="281"/>
      </w:pPr>
      <w:rPr>
        <w:rFonts w:hint="default"/>
        <w:lang w:val="pl-PL" w:eastAsia="en-US" w:bidi="ar-SA"/>
      </w:rPr>
    </w:lvl>
    <w:lvl w:ilvl="4" w:tplc="4E1A8F48">
      <w:numFmt w:val="bullet"/>
      <w:lvlText w:val="•"/>
      <w:lvlJc w:val="left"/>
      <w:pPr>
        <w:ind w:left="3735" w:hanging="281"/>
      </w:pPr>
      <w:rPr>
        <w:rFonts w:hint="default"/>
        <w:lang w:val="pl-PL" w:eastAsia="en-US" w:bidi="ar-SA"/>
      </w:rPr>
    </w:lvl>
    <w:lvl w:ilvl="5" w:tplc="2CB6C952">
      <w:numFmt w:val="bullet"/>
      <w:lvlText w:val="•"/>
      <w:lvlJc w:val="left"/>
      <w:pPr>
        <w:ind w:left="4680" w:hanging="281"/>
      </w:pPr>
      <w:rPr>
        <w:rFonts w:hint="default"/>
        <w:lang w:val="pl-PL" w:eastAsia="en-US" w:bidi="ar-SA"/>
      </w:rPr>
    </w:lvl>
    <w:lvl w:ilvl="6" w:tplc="C3B467B8">
      <w:numFmt w:val="bullet"/>
      <w:lvlText w:val="•"/>
      <w:lvlJc w:val="left"/>
      <w:pPr>
        <w:ind w:left="5625" w:hanging="281"/>
      </w:pPr>
      <w:rPr>
        <w:rFonts w:hint="default"/>
        <w:lang w:val="pl-PL" w:eastAsia="en-US" w:bidi="ar-SA"/>
      </w:rPr>
    </w:lvl>
    <w:lvl w:ilvl="7" w:tplc="8DF448B8">
      <w:numFmt w:val="bullet"/>
      <w:lvlText w:val="•"/>
      <w:lvlJc w:val="left"/>
      <w:pPr>
        <w:ind w:left="6570" w:hanging="281"/>
      </w:pPr>
      <w:rPr>
        <w:rFonts w:hint="default"/>
        <w:lang w:val="pl-PL" w:eastAsia="en-US" w:bidi="ar-SA"/>
      </w:rPr>
    </w:lvl>
    <w:lvl w:ilvl="8" w:tplc="53125CFC">
      <w:numFmt w:val="bullet"/>
      <w:lvlText w:val="•"/>
      <w:lvlJc w:val="left"/>
      <w:pPr>
        <w:ind w:left="7516" w:hanging="281"/>
      </w:pPr>
      <w:rPr>
        <w:rFonts w:hint="default"/>
        <w:lang w:val="pl-PL" w:eastAsia="en-US" w:bidi="ar-SA"/>
      </w:rPr>
    </w:lvl>
  </w:abstractNum>
  <w:abstractNum w:abstractNumId="37" w15:restartNumberingAfterBreak="0">
    <w:nsid w:val="30C65CC8"/>
    <w:multiLevelType w:val="multilevel"/>
    <w:tmpl w:val="51BC29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F03244"/>
    <w:multiLevelType w:val="hybridMultilevel"/>
    <w:tmpl w:val="762013B0"/>
    <w:lvl w:ilvl="0" w:tplc="F8A2202C">
      <w:start w:val="1"/>
      <w:numFmt w:val="decimal"/>
      <w:lvlText w:val="%1)"/>
      <w:lvlJc w:val="left"/>
      <w:pPr>
        <w:ind w:left="556" w:hanging="360"/>
      </w:pPr>
      <w:rPr>
        <w:rFonts w:ascii="Cambria" w:eastAsia="Cambria" w:hAnsi="Cambria" w:cs="Cambria" w:hint="default"/>
        <w:b w:val="0"/>
        <w:bCs w:val="0"/>
        <w:i w:val="0"/>
        <w:iCs w:val="0"/>
        <w:spacing w:val="-1"/>
        <w:w w:val="100"/>
        <w:sz w:val="20"/>
        <w:szCs w:val="24"/>
        <w:lang w:val="pl-PL" w:eastAsia="en-US" w:bidi="ar-SA"/>
      </w:rPr>
    </w:lvl>
    <w:lvl w:ilvl="1" w:tplc="D7F0CCD0">
      <w:start w:val="1"/>
      <w:numFmt w:val="lowerLetter"/>
      <w:lvlText w:val="%2)"/>
      <w:lvlJc w:val="left"/>
      <w:pPr>
        <w:ind w:left="1048" w:hanging="286"/>
      </w:pPr>
      <w:rPr>
        <w:rFonts w:ascii="Cambria" w:eastAsia="Cambria" w:hAnsi="Cambria" w:cs="Cambria" w:hint="default"/>
        <w:b w:val="0"/>
        <w:bCs w:val="0"/>
        <w:i w:val="0"/>
        <w:iCs w:val="0"/>
        <w:spacing w:val="0"/>
        <w:w w:val="100"/>
        <w:sz w:val="20"/>
        <w:szCs w:val="24"/>
        <w:lang w:val="pl-PL" w:eastAsia="en-US" w:bidi="ar-SA"/>
      </w:rPr>
    </w:lvl>
    <w:lvl w:ilvl="2" w:tplc="ABF09FC0">
      <w:numFmt w:val="bullet"/>
      <w:lvlText w:val=""/>
      <w:lvlJc w:val="left"/>
      <w:pPr>
        <w:ind w:left="1614" w:hanging="358"/>
      </w:pPr>
      <w:rPr>
        <w:rFonts w:ascii="Symbol" w:eastAsia="Symbol" w:hAnsi="Symbol" w:cs="Symbol" w:hint="default"/>
        <w:b w:val="0"/>
        <w:bCs w:val="0"/>
        <w:i w:val="0"/>
        <w:iCs w:val="0"/>
        <w:spacing w:val="0"/>
        <w:w w:val="100"/>
        <w:sz w:val="20"/>
        <w:szCs w:val="24"/>
        <w:lang w:val="pl-PL" w:eastAsia="en-US" w:bidi="ar-SA"/>
      </w:rPr>
    </w:lvl>
    <w:lvl w:ilvl="3" w:tplc="D08652D2">
      <w:numFmt w:val="bullet"/>
      <w:lvlText w:val="•"/>
      <w:lvlJc w:val="left"/>
      <w:pPr>
        <w:ind w:left="2593" w:hanging="358"/>
      </w:pPr>
      <w:rPr>
        <w:rFonts w:hint="default"/>
        <w:lang w:val="pl-PL" w:eastAsia="en-US" w:bidi="ar-SA"/>
      </w:rPr>
    </w:lvl>
    <w:lvl w:ilvl="4" w:tplc="DD327456">
      <w:numFmt w:val="bullet"/>
      <w:lvlText w:val="•"/>
      <w:lvlJc w:val="left"/>
      <w:pPr>
        <w:ind w:left="3566" w:hanging="358"/>
      </w:pPr>
      <w:rPr>
        <w:rFonts w:hint="default"/>
        <w:lang w:val="pl-PL" w:eastAsia="en-US" w:bidi="ar-SA"/>
      </w:rPr>
    </w:lvl>
    <w:lvl w:ilvl="5" w:tplc="707EE9D2">
      <w:numFmt w:val="bullet"/>
      <w:lvlText w:val="•"/>
      <w:lvlJc w:val="left"/>
      <w:pPr>
        <w:ind w:left="4539" w:hanging="358"/>
      </w:pPr>
      <w:rPr>
        <w:rFonts w:hint="default"/>
        <w:lang w:val="pl-PL" w:eastAsia="en-US" w:bidi="ar-SA"/>
      </w:rPr>
    </w:lvl>
    <w:lvl w:ilvl="6" w:tplc="DA3CEC82">
      <w:numFmt w:val="bullet"/>
      <w:lvlText w:val="•"/>
      <w:lvlJc w:val="left"/>
      <w:pPr>
        <w:ind w:left="5513" w:hanging="358"/>
      </w:pPr>
      <w:rPr>
        <w:rFonts w:hint="default"/>
        <w:lang w:val="pl-PL" w:eastAsia="en-US" w:bidi="ar-SA"/>
      </w:rPr>
    </w:lvl>
    <w:lvl w:ilvl="7" w:tplc="EC5AC3AA">
      <w:numFmt w:val="bullet"/>
      <w:lvlText w:val="•"/>
      <w:lvlJc w:val="left"/>
      <w:pPr>
        <w:ind w:left="6486" w:hanging="358"/>
      </w:pPr>
      <w:rPr>
        <w:rFonts w:hint="default"/>
        <w:lang w:val="pl-PL" w:eastAsia="en-US" w:bidi="ar-SA"/>
      </w:rPr>
    </w:lvl>
    <w:lvl w:ilvl="8" w:tplc="F9A02EE0">
      <w:numFmt w:val="bullet"/>
      <w:lvlText w:val="•"/>
      <w:lvlJc w:val="left"/>
      <w:pPr>
        <w:ind w:left="7459" w:hanging="358"/>
      </w:pPr>
      <w:rPr>
        <w:rFonts w:hint="default"/>
        <w:lang w:val="pl-PL" w:eastAsia="en-US" w:bidi="ar-SA"/>
      </w:rPr>
    </w:lvl>
  </w:abstractNum>
  <w:abstractNum w:abstractNumId="39" w15:restartNumberingAfterBreak="0">
    <w:nsid w:val="310B29BC"/>
    <w:multiLevelType w:val="hybridMultilevel"/>
    <w:tmpl w:val="65725640"/>
    <w:lvl w:ilvl="0" w:tplc="83AE2238">
      <w:start w:val="1"/>
      <w:numFmt w:val="decimal"/>
      <w:lvlText w:val="%1)"/>
      <w:lvlJc w:val="left"/>
      <w:pPr>
        <w:ind w:left="720" w:hanging="360"/>
      </w:pPr>
      <w:rPr>
        <w:b w:val="0"/>
      </w:rPr>
    </w:lvl>
    <w:lvl w:ilvl="1" w:tplc="0F12806C">
      <w:start w:val="1"/>
      <w:numFmt w:val="lowerLetter"/>
      <w:lvlText w:val="%2)"/>
      <w:lvlJc w:val="left"/>
      <w:pPr>
        <w:ind w:left="1440" w:hanging="360"/>
      </w:pPr>
      <w:rPr>
        <w:rFonts w:hint="default"/>
        <w:b w:val="0"/>
      </w:rPr>
    </w:lvl>
    <w:lvl w:ilvl="2" w:tplc="2C843A1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090549"/>
    <w:multiLevelType w:val="hybridMultilevel"/>
    <w:tmpl w:val="D7406862"/>
    <w:lvl w:ilvl="0" w:tplc="136EE2F8">
      <w:start w:val="1"/>
      <w:numFmt w:val="decimal"/>
      <w:lvlText w:val="%1."/>
      <w:lvlJc w:val="left"/>
      <w:pPr>
        <w:ind w:left="479" w:hanging="284"/>
      </w:pPr>
      <w:rPr>
        <w:rFonts w:ascii="Cambria" w:eastAsia="Cambria" w:hAnsi="Cambria" w:cs="Cambria" w:hint="default"/>
        <w:b/>
        <w:bCs w:val="0"/>
        <w:i w:val="0"/>
        <w:iCs w:val="0"/>
        <w:spacing w:val="-1"/>
        <w:w w:val="100"/>
        <w:sz w:val="20"/>
        <w:szCs w:val="24"/>
        <w:lang w:val="pl-PL" w:eastAsia="en-US" w:bidi="ar-SA"/>
      </w:rPr>
    </w:lvl>
    <w:lvl w:ilvl="1" w:tplc="557E2978">
      <w:numFmt w:val="bullet"/>
      <w:lvlText w:val="•"/>
      <w:lvlJc w:val="left"/>
      <w:pPr>
        <w:ind w:left="1372" w:hanging="284"/>
      </w:pPr>
      <w:rPr>
        <w:rFonts w:hint="default"/>
        <w:lang w:val="pl-PL" w:eastAsia="en-US" w:bidi="ar-SA"/>
      </w:rPr>
    </w:lvl>
    <w:lvl w:ilvl="2" w:tplc="28161FA2">
      <w:numFmt w:val="bullet"/>
      <w:lvlText w:val="•"/>
      <w:lvlJc w:val="left"/>
      <w:pPr>
        <w:ind w:left="2265" w:hanging="284"/>
      </w:pPr>
      <w:rPr>
        <w:rFonts w:hint="default"/>
        <w:lang w:val="pl-PL" w:eastAsia="en-US" w:bidi="ar-SA"/>
      </w:rPr>
    </w:lvl>
    <w:lvl w:ilvl="3" w:tplc="E18690FC">
      <w:numFmt w:val="bullet"/>
      <w:lvlText w:val="•"/>
      <w:lvlJc w:val="left"/>
      <w:pPr>
        <w:ind w:left="3157" w:hanging="284"/>
      </w:pPr>
      <w:rPr>
        <w:rFonts w:hint="default"/>
        <w:lang w:val="pl-PL" w:eastAsia="en-US" w:bidi="ar-SA"/>
      </w:rPr>
    </w:lvl>
    <w:lvl w:ilvl="4" w:tplc="9A287CBA">
      <w:numFmt w:val="bullet"/>
      <w:lvlText w:val="•"/>
      <w:lvlJc w:val="left"/>
      <w:pPr>
        <w:ind w:left="4050" w:hanging="284"/>
      </w:pPr>
      <w:rPr>
        <w:rFonts w:hint="default"/>
        <w:lang w:val="pl-PL" w:eastAsia="en-US" w:bidi="ar-SA"/>
      </w:rPr>
    </w:lvl>
    <w:lvl w:ilvl="5" w:tplc="71CABF80">
      <w:numFmt w:val="bullet"/>
      <w:lvlText w:val="•"/>
      <w:lvlJc w:val="left"/>
      <w:pPr>
        <w:ind w:left="4943" w:hanging="284"/>
      </w:pPr>
      <w:rPr>
        <w:rFonts w:hint="default"/>
        <w:lang w:val="pl-PL" w:eastAsia="en-US" w:bidi="ar-SA"/>
      </w:rPr>
    </w:lvl>
    <w:lvl w:ilvl="6" w:tplc="0474520C">
      <w:numFmt w:val="bullet"/>
      <w:lvlText w:val="•"/>
      <w:lvlJc w:val="left"/>
      <w:pPr>
        <w:ind w:left="5835" w:hanging="284"/>
      </w:pPr>
      <w:rPr>
        <w:rFonts w:hint="default"/>
        <w:lang w:val="pl-PL" w:eastAsia="en-US" w:bidi="ar-SA"/>
      </w:rPr>
    </w:lvl>
    <w:lvl w:ilvl="7" w:tplc="F3F6E6F0">
      <w:numFmt w:val="bullet"/>
      <w:lvlText w:val="•"/>
      <w:lvlJc w:val="left"/>
      <w:pPr>
        <w:ind w:left="6728" w:hanging="284"/>
      </w:pPr>
      <w:rPr>
        <w:rFonts w:hint="default"/>
        <w:lang w:val="pl-PL" w:eastAsia="en-US" w:bidi="ar-SA"/>
      </w:rPr>
    </w:lvl>
    <w:lvl w:ilvl="8" w:tplc="0122F032">
      <w:numFmt w:val="bullet"/>
      <w:lvlText w:val="•"/>
      <w:lvlJc w:val="left"/>
      <w:pPr>
        <w:ind w:left="7621" w:hanging="284"/>
      </w:pPr>
      <w:rPr>
        <w:rFonts w:hint="default"/>
        <w:lang w:val="pl-PL" w:eastAsia="en-US" w:bidi="ar-SA"/>
      </w:rPr>
    </w:lvl>
  </w:abstractNum>
  <w:abstractNum w:abstractNumId="41" w15:restartNumberingAfterBreak="0">
    <w:nsid w:val="35D27FE2"/>
    <w:multiLevelType w:val="hybridMultilevel"/>
    <w:tmpl w:val="BB2AD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7934A80"/>
    <w:multiLevelType w:val="multilevel"/>
    <w:tmpl w:val="929E24D0"/>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8C403F4"/>
    <w:multiLevelType w:val="hybridMultilevel"/>
    <w:tmpl w:val="98CC418C"/>
    <w:lvl w:ilvl="0" w:tplc="C966C9D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3D44DBE">
      <w:start w:val="1"/>
      <w:numFmt w:val="decimal"/>
      <w:lvlText w:val="%3."/>
      <w:lvlJc w:val="left"/>
      <w:pPr>
        <w:ind w:left="2340" w:hanging="360"/>
      </w:pPr>
      <w:rPr>
        <w:b/>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1A59D2"/>
    <w:multiLevelType w:val="hybridMultilevel"/>
    <w:tmpl w:val="2D544B40"/>
    <w:lvl w:ilvl="0" w:tplc="5DE20FC8">
      <w:start w:val="1"/>
      <w:numFmt w:val="decimal"/>
      <w:lvlText w:val="%1)"/>
      <w:lvlJc w:val="left"/>
      <w:pPr>
        <w:ind w:left="556" w:hanging="360"/>
        <w:jc w:val="right"/>
      </w:pPr>
      <w:rPr>
        <w:rFonts w:hint="default"/>
        <w:spacing w:val="-1"/>
        <w:w w:val="100"/>
        <w:lang w:val="pl-PL" w:eastAsia="en-US" w:bidi="ar-SA"/>
      </w:rPr>
    </w:lvl>
    <w:lvl w:ilvl="1" w:tplc="D0C6CEF8">
      <w:numFmt w:val="bullet"/>
      <w:lvlText w:val="•"/>
      <w:lvlJc w:val="left"/>
      <w:pPr>
        <w:ind w:left="1444" w:hanging="360"/>
      </w:pPr>
      <w:rPr>
        <w:rFonts w:hint="default"/>
        <w:lang w:val="pl-PL" w:eastAsia="en-US" w:bidi="ar-SA"/>
      </w:rPr>
    </w:lvl>
    <w:lvl w:ilvl="2" w:tplc="77F6A9FE">
      <w:numFmt w:val="bullet"/>
      <w:lvlText w:val="•"/>
      <w:lvlJc w:val="left"/>
      <w:pPr>
        <w:ind w:left="2329" w:hanging="360"/>
      </w:pPr>
      <w:rPr>
        <w:rFonts w:hint="default"/>
        <w:lang w:val="pl-PL" w:eastAsia="en-US" w:bidi="ar-SA"/>
      </w:rPr>
    </w:lvl>
    <w:lvl w:ilvl="3" w:tplc="0B4CCC18">
      <w:numFmt w:val="bullet"/>
      <w:lvlText w:val="•"/>
      <w:lvlJc w:val="left"/>
      <w:pPr>
        <w:ind w:left="3213" w:hanging="360"/>
      </w:pPr>
      <w:rPr>
        <w:rFonts w:hint="default"/>
        <w:lang w:val="pl-PL" w:eastAsia="en-US" w:bidi="ar-SA"/>
      </w:rPr>
    </w:lvl>
    <w:lvl w:ilvl="4" w:tplc="629A3460">
      <w:numFmt w:val="bullet"/>
      <w:lvlText w:val="•"/>
      <w:lvlJc w:val="left"/>
      <w:pPr>
        <w:ind w:left="4098" w:hanging="360"/>
      </w:pPr>
      <w:rPr>
        <w:rFonts w:hint="default"/>
        <w:lang w:val="pl-PL" w:eastAsia="en-US" w:bidi="ar-SA"/>
      </w:rPr>
    </w:lvl>
    <w:lvl w:ilvl="5" w:tplc="A114F4DC">
      <w:numFmt w:val="bullet"/>
      <w:lvlText w:val="•"/>
      <w:lvlJc w:val="left"/>
      <w:pPr>
        <w:ind w:left="4983" w:hanging="360"/>
      </w:pPr>
      <w:rPr>
        <w:rFonts w:hint="default"/>
        <w:lang w:val="pl-PL" w:eastAsia="en-US" w:bidi="ar-SA"/>
      </w:rPr>
    </w:lvl>
    <w:lvl w:ilvl="6" w:tplc="51F4969C">
      <w:numFmt w:val="bullet"/>
      <w:lvlText w:val="•"/>
      <w:lvlJc w:val="left"/>
      <w:pPr>
        <w:ind w:left="5867" w:hanging="360"/>
      </w:pPr>
      <w:rPr>
        <w:rFonts w:hint="default"/>
        <w:lang w:val="pl-PL" w:eastAsia="en-US" w:bidi="ar-SA"/>
      </w:rPr>
    </w:lvl>
    <w:lvl w:ilvl="7" w:tplc="7BA604EA">
      <w:numFmt w:val="bullet"/>
      <w:lvlText w:val="•"/>
      <w:lvlJc w:val="left"/>
      <w:pPr>
        <w:ind w:left="6752" w:hanging="360"/>
      </w:pPr>
      <w:rPr>
        <w:rFonts w:hint="default"/>
        <w:lang w:val="pl-PL" w:eastAsia="en-US" w:bidi="ar-SA"/>
      </w:rPr>
    </w:lvl>
    <w:lvl w:ilvl="8" w:tplc="0060A774">
      <w:numFmt w:val="bullet"/>
      <w:lvlText w:val="•"/>
      <w:lvlJc w:val="left"/>
      <w:pPr>
        <w:ind w:left="7637" w:hanging="360"/>
      </w:pPr>
      <w:rPr>
        <w:rFonts w:hint="default"/>
        <w:lang w:val="pl-PL" w:eastAsia="en-US" w:bidi="ar-SA"/>
      </w:rPr>
    </w:lvl>
  </w:abstractNum>
  <w:abstractNum w:abstractNumId="45" w15:restartNumberingAfterBreak="0">
    <w:nsid w:val="3DDB2C3F"/>
    <w:multiLevelType w:val="hybridMultilevel"/>
    <w:tmpl w:val="AE16024C"/>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7F264E94">
      <w:start w:val="1"/>
      <w:numFmt w:val="lowerLetter"/>
      <w:lvlText w:val="%3)"/>
      <w:lvlJc w:val="left"/>
      <w:pPr>
        <w:ind w:left="2984" w:hanging="360"/>
      </w:pPr>
      <w:rPr>
        <w:rFonts w:ascii="Cambria" w:eastAsia="Times New Roman" w:hAnsi="Cambria" w:cstheme="minorHAnsi"/>
      </w:r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46" w15:restartNumberingAfterBreak="0">
    <w:nsid w:val="3E3F3D7A"/>
    <w:multiLevelType w:val="multilevel"/>
    <w:tmpl w:val="D71E2F96"/>
    <w:lvl w:ilvl="0">
      <w:start w:val="16"/>
      <w:numFmt w:val="decimal"/>
      <w:lvlText w:val="%1"/>
      <w:lvlJc w:val="left"/>
      <w:pPr>
        <w:ind w:left="540" w:hanging="540"/>
      </w:pPr>
      <w:rPr>
        <w:rFonts w:hint="default"/>
      </w:rPr>
    </w:lvl>
    <w:lvl w:ilvl="1">
      <w:start w:val="18"/>
      <w:numFmt w:val="decimal"/>
      <w:lvlText w:val="%1.%2"/>
      <w:lvlJc w:val="left"/>
      <w:pPr>
        <w:ind w:left="960" w:hanging="540"/>
      </w:pPr>
      <w:rPr>
        <w:rFonts w:hint="default"/>
      </w:rPr>
    </w:lvl>
    <w:lvl w:ilvl="2">
      <w:start w:val="1"/>
      <w:numFmt w:val="upperLetter"/>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7" w15:restartNumberingAfterBreak="0">
    <w:nsid w:val="3F804797"/>
    <w:multiLevelType w:val="hybridMultilevel"/>
    <w:tmpl w:val="07B4CEA6"/>
    <w:lvl w:ilvl="0" w:tplc="3E48A7FC">
      <w:start w:val="12"/>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817C8E"/>
    <w:multiLevelType w:val="hybridMultilevel"/>
    <w:tmpl w:val="29889786"/>
    <w:lvl w:ilvl="0" w:tplc="04150011">
      <w:start w:val="1"/>
      <w:numFmt w:val="decimal"/>
      <w:lvlText w:val="%1)"/>
      <w:lvlJc w:val="left"/>
      <w:pPr>
        <w:ind w:left="1287" w:hanging="360"/>
      </w:pPr>
    </w:lvl>
    <w:lvl w:ilvl="1" w:tplc="6E6A5A56">
      <w:start w:val="1"/>
      <w:numFmt w:val="lowerLetter"/>
      <w:lvlText w:val="%2)"/>
      <w:lvlJc w:val="left"/>
      <w:pPr>
        <w:ind w:left="786" w:hanging="360"/>
      </w:pPr>
      <w:rPr>
        <w:rFonts w:asciiTheme="majorHAnsi" w:eastAsia="Cambria" w:hAnsiTheme="majorHAnsi" w:cs="†¯øw≥¸"/>
        <w:strike w:val="0"/>
        <w:color w:val="auto"/>
      </w:r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04B350C"/>
    <w:multiLevelType w:val="hybridMultilevel"/>
    <w:tmpl w:val="80E09D04"/>
    <w:lvl w:ilvl="0" w:tplc="1690056C">
      <w:start w:val="1"/>
      <w:numFmt w:val="decimal"/>
      <w:lvlText w:val="%1."/>
      <w:lvlJc w:val="left"/>
      <w:pPr>
        <w:ind w:left="568" w:hanging="284"/>
      </w:pPr>
      <w:rPr>
        <w:rFonts w:ascii="Cambria" w:eastAsia="Cambria" w:hAnsi="Cambria" w:cs="Cambria" w:hint="default"/>
        <w:b/>
        <w:bCs w:val="0"/>
        <w:i w:val="0"/>
        <w:iCs w:val="0"/>
        <w:strike w:val="0"/>
        <w:spacing w:val="-1"/>
        <w:w w:val="100"/>
        <w:sz w:val="20"/>
        <w:szCs w:val="24"/>
        <w:lang w:val="pl-PL" w:eastAsia="en-US" w:bidi="ar-SA"/>
      </w:rPr>
    </w:lvl>
    <w:lvl w:ilvl="1" w:tplc="08E6CB20">
      <w:start w:val="1"/>
      <w:numFmt w:val="decimal"/>
      <w:lvlText w:val="%2."/>
      <w:lvlJc w:val="left"/>
      <w:pPr>
        <w:ind w:left="1262" w:hanging="358"/>
      </w:pPr>
      <w:rPr>
        <w:rFonts w:ascii="Cambria" w:eastAsia="Cambria" w:hAnsi="Cambria" w:cs="Cambria" w:hint="default"/>
        <w:b w:val="0"/>
        <w:bCs w:val="0"/>
        <w:i w:val="0"/>
        <w:iCs w:val="0"/>
        <w:spacing w:val="-1"/>
        <w:w w:val="89"/>
        <w:sz w:val="24"/>
        <w:szCs w:val="24"/>
        <w:lang w:val="pl-PL" w:eastAsia="en-US" w:bidi="ar-SA"/>
      </w:rPr>
    </w:lvl>
    <w:lvl w:ilvl="2" w:tplc="45928152">
      <w:numFmt w:val="bullet"/>
      <w:lvlText w:val="•"/>
      <w:lvlJc w:val="left"/>
      <w:pPr>
        <w:ind w:left="1260" w:hanging="358"/>
      </w:pPr>
      <w:rPr>
        <w:rFonts w:hint="default"/>
        <w:lang w:val="pl-PL" w:eastAsia="en-US" w:bidi="ar-SA"/>
      </w:rPr>
    </w:lvl>
    <w:lvl w:ilvl="3" w:tplc="8F508570">
      <w:numFmt w:val="bullet"/>
      <w:lvlText w:val="•"/>
      <w:lvlJc w:val="left"/>
      <w:pPr>
        <w:ind w:left="2278" w:hanging="358"/>
      </w:pPr>
      <w:rPr>
        <w:rFonts w:hint="default"/>
        <w:lang w:val="pl-PL" w:eastAsia="en-US" w:bidi="ar-SA"/>
      </w:rPr>
    </w:lvl>
    <w:lvl w:ilvl="4" w:tplc="C4742A42">
      <w:numFmt w:val="bullet"/>
      <w:lvlText w:val="•"/>
      <w:lvlJc w:val="left"/>
      <w:pPr>
        <w:ind w:left="3296" w:hanging="358"/>
      </w:pPr>
      <w:rPr>
        <w:rFonts w:hint="default"/>
        <w:lang w:val="pl-PL" w:eastAsia="en-US" w:bidi="ar-SA"/>
      </w:rPr>
    </w:lvl>
    <w:lvl w:ilvl="5" w:tplc="88F00686">
      <w:numFmt w:val="bullet"/>
      <w:lvlText w:val="•"/>
      <w:lvlJc w:val="left"/>
      <w:pPr>
        <w:ind w:left="4314" w:hanging="358"/>
      </w:pPr>
      <w:rPr>
        <w:rFonts w:hint="default"/>
        <w:lang w:val="pl-PL" w:eastAsia="en-US" w:bidi="ar-SA"/>
      </w:rPr>
    </w:lvl>
    <w:lvl w:ilvl="6" w:tplc="A11668F6">
      <w:numFmt w:val="bullet"/>
      <w:lvlText w:val="•"/>
      <w:lvlJc w:val="left"/>
      <w:pPr>
        <w:ind w:left="5333" w:hanging="358"/>
      </w:pPr>
      <w:rPr>
        <w:rFonts w:hint="default"/>
        <w:lang w:val="pl-PL" w:eastAsia="en-US" w:bidi="ar-SA"/>
      </w:rPr>
    </w:lvl>
    <w:lvl w:ilvl="7" w:tplc="10E6A6F2">
      <w:numFmt w:val="bullet"/>
      <w:lvlText w:val="•"/>
      <w:lvlJc w:val="left"/>
      <w:pPr>
        <w:ind w:left="6351" w:hanging="358"/>
      </w:pPr>
      <w:rPr>
        <w:rFonts w:hint="default"/>
        <w:lang w:val="pl-PL" w:eastAsia="en-US" w:bidi="ar-SA"/>
      </w:rPr>
    </w:lvl>
    <w:lvl w:ilvl="8" w:tplc="096234D6">
      <w:numFmt w:val="bullet"/>
      <w:lvlText w:val="•"/>
      <w:lvlJc w:val="left"/>
      <w:pPr>
        <w:ind w:left="7369" w:hanging="358"/>
      </w:pPr>
      <w:rPr>
        <w:rFonts w:hint="default"/>
        <w:lang w:val="pl-PL" w:eastAsia="en-US" w:bidi="ar-SA"/>
      </w:rPr>
    </w:lvl>
  </w:abstractNum>
  <w:abstractNum w:abstractNumId="50" w15:restartNumberingAfterBreak="0">
    <w:nsid w:val="47816A0D"/>
    <w:multiLevelType w:val="hybridMultilevel"/>
    <w:tmpl w:val="0F5C8EAC"/>
    <w:lvl w:ilvl="0" w:tplc="C1706294">
      <w:start w:val="1"/>
      <w:numFmt w:val="decimal"/>
      <w:lvlText w:val="%1."/>
      <w:lvlJc w:val="left"/>
      <w:pPr>
        <w:ind w:left="479" w:hanging="336"/>
      </w:pPr>
      <w:rPr>
        <w:rFonts w:ascii="Cambria" w:eastAsia="Cambria" w:hAnsi="Cambria" w:cs="Cambria" w:hint="default"/>
        <w:b/>
        <w:bCs/>
        <w:i w:val="0"/>
        <w:iCs w:val="0"/>
        <w:spacing w:val="0"/>
        <w:w w:val="100"/>
        <w:sz w:val="20"/>
        <w:szCs w:val="24"/>
        <w:lang w:val="pl-PL" w:eastAsia="en-US" w:bidi="ar-SA"/>
      </w:rPr>
    </w:lvl>
    <w:lvl w:ilvl="1" w:tplc="FBE4F034">
      <w:numFmt w:val="bullet"/>
      <w:lvlText w:val="•"/>
      <w:lvlJc w:val="left"/>
      <w:pPr>
        <w:ind w:left="1372" w:hanging="336"/>
      </w:pPr>
      <w:rPr>
        <w:rFonts w:hint="default"/>
        <w:lang w:val="pl-PL" w:eastAsia="en-US" w:bidi="ar-SA"/>
      </w:rPr>
    </w:lvl>
    <w:lvl w:ilvl="2" w:tplc="C586551C">
      <w:numFmt w:val="bullet"/>
      <w:lvlText w:val="•"/>
      <w:lvlJc w:val="left"/>
      <w:pPr>
        <w:ind w:left="2265" w:hanging="336"/>
      </w:pPr>
      <w:rPr>
        <w:rFonts w:hint="default"/>
        <w:lang w:val="pl-PL" w:eastAsia="en-US" w:bidi="ar-SA"/>
      </w:rPr>
    </w:lvl>
    <w:lvl w:ilvl="3" w:tplc="7076D058">
      <w:numFmt w:val="bullet"/>
      <w:lvlText w:val="•"/>
      <w:lvlJc w:val="left"/>
      <w:pPr>
        <w:ind w:left="3157" w:hanging="336"/>
      </w:pPr>
      <w:rPr>
        <w:rFonts w:hint="default"/>
        <w:lang w:val="pl-PL" w:eastAsia="en-US" w:bidi="ar-SA"/>
      </w:rPr>
    </w:lvl>
    <w:lvl w:ilvl="4" w:tplc="475C01BE">
      <w:numFmt w:val="bullet"/>
      <w:lvlText w:val="•"/>
      <w:lvlJc w:val="left"/>
      <w:pPr>
        <w:ind w:left="4050" w:hanging="336"/>
      </w:pPr>
      <w:rPr>
        <w:rFonts w:hint="default"/>
        <w:lang w:val="pl-PL" w:eastAsia="en-US" w:bidi="ar-SA"/>
      </w:rPr>
    </w:lvl>
    <w:lvl w:ilvl="5" w:tplc="339668B4">
      <w:numFmt w:val="bullet"/>
      <w:lvlText w:val="•"/>
      <w:lvlJc w:val="left"/>
      <w:pPr>
        <w:ind w:left="4943" w:hanging="336"/>
      </w:pPr>
      <w:rPr>
        <w:rFonts w:hint="default"/>
        <w:lang w:val="pl-PL" w:eastAsia="en-US" w:bidi="ar-SA"/>
      </w:rPr>
    </w:lvl>
    <w:lvl w:ilvl="6" w:tplc="616A88E2">
      <w:numFmt w:val="bullet"/>
      <w:lvlText w:val="•"/>
      <w:lvlJc w:val="left"/>
      <w:pPr>
        <w:ind w:left="5835" w:hanging="336"/>
      </w:pPr>
      <w:rPr>
        <w:rFonts w:hint="default"/>
        <w:lang w:val="pl-PL" w:eastAsia="en-US" w:bidi="ar-SA"/>
      </w:rPr>
    </w:lvl>
    <w:lvl w:ilvl="7" w:tplc="E3F25B36">
      <w:numFmt w:val="bullet"/>
      <w:lvlText w:val="•"/>
      <w:lvlJc w:val="left"/>
      <w:pPr>
        <w:ind w:left="6728" w:hanging="336"/>
      </w:pPr>
      <w:rPr>
        <w:rFonts w:hint="default"/>
        <w:lang w:val="pl-PL" w:eastAsia="en-US" w:bidi="ar-SA"/>
      </w:rPr>
    </w:lvl>
    <w:lvl w:ilvl="8" w:tplc="A3406036">
      <w:numFmt w:val="bullet"/>
      <w:lvlText w:val="•"/>
      <w:lvlJc w:val="left"/>
      <w:pPr>
        <w:ind w:left="7621" w:hanging="336"/>
      </w:pPr>
      <w:rPr>
        <w:rFonts w:hint="default"/>
        <w:lang w:val="pl-PL" w:eastAsia="en-US" w:bidi="ar-SA"/>
      </w:rPr>
    </w:lvl>
  </w:abstractNum>
  <w:abstractNum w:abstractNumId="51" w15:restartNumberingAfterBreak="0">
    <w:nsid w:val="496E3567"/>
    <w:multiLevelType w:val="hybridMultilevel"/>
    <w:tmpl w:val="BADE732A"/>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1">
      <w:start w:val="1"/>
      <w:numFmt w:val="decimal"/>
      <w:lvlText w:val="%5)"/>
      <w:lvlJc w:val="left"/>
      <w:pPr>
        <w:ind w:left="39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AAC6C3D"/>
    <w:multiLevelType w:val="hybridMultilevel"/>
    <w:tmpl w:val="2114450E"/>
    <w:lvl w:ilvl="0" w:tplc="5DA4EC96">
      <w:start w:val="1"/>
      <w:numFmt w:val="decimal"/>
      <w:lvlText w:val="%1."/>
      <w:lvlJc w:val="left"/>
      <w:pPr>
        <w:ind w:left="676" w:hanging="480"/>
        <w:jc w:val="right"/>
      </w:pPr>
      <w:rPr>
        <w:rFonts w:ascii="Cambria" w:eastAsia="Cambria" w:hAnsi="Cambria" w:cs="Cambria" w:hint="default"/>
        <w:b/>
        <w:bCs w:val="0"/>
        <w:i w:val="0"/>
        <w:iCs w:val="0"/>
        <w:spacing w:val="-1"/>
        <w:w w:val="100"/>
        <w:sz w:val="20"/>
        <w:szCs w:val="24"/>
        <w:lang w:val="pl-PL" w:eastAsia="en-US" w:bidi="ar-SA"/>
      </w:rPr>
    </w:lvl>
    <w:lvl w:ilvl="1" w:tplc="C366BB10">
      <w:start w:val="1"/>
      <w:numFmt w:val="decimal"/>
      <w:lvlText w:val="%2)"/>
      <w:lvlJc w:val="left"/>
      <w:pPr>
        <w:ind w:left="916" w:hanging="348"/>
      </w:pPr>
      <w:rPr>
        <w:rFonts w:ascii="Cambria" w:eastAsia="Cambria" w:hAnsi="Cambria" w:cs="Cambria" w:hint="default"/>
        <w:b w:val="0"/>
        <w:bCs w:val="0"/>
        <w:i w:val="0"/>
        <w:iCs w:val="0"/>
        <w:spacing w:val="-1"/>
        <w:w w:val="95"/>
        <w:sz w:val="20"/>
        <w:szCs w:val="24"/>
        <w:lang w:val="pl-PL" w:eastAsia="en-US" w:bidi="ar-SA"/>
      </w:rPr>
    </w:lvl>
    <w:lvl w:ilvl="2" w:tplc="85184C12">
      <w:start w:val="1"/>
      <w:numFmt w:val="lowerLetter"/>
      <w:lvlText w:val="%3)"/>
      <w:lvlJc w:val="left"/>
      <w:pPr>
        <w:ind w:left="1612" w:hanging="216"/>
      </w:pPr>
      <w:rPr>
        <w:rFonts w:ascii="Cambria" w:eastAsia="Cambria" w:hAnsi="Cambria" w:cs="Cambria" w:hint="default"/>
        <w:b w:val="0"/>
        <w:bCs w:val="0"/>
        <w:i w:val="0"/>
        <w:iCs w:val="0"/>
        <w:spacing w:val="0"/>
        <w:w w:val="100"/>
        <w:sz w:val="20"/>
        <w:szCs w:val="22"/>
        <w:lang w:val="pl-PL" w:eastAsia="en-US" w:bidi="ar-SA"/>
      </w:rPr>
    </w:lvl>
    <w:lvl w:ilvl="3" w:tplc="E15893D4">
      <w:numFmt w:val="bullet"/>
      <w:lvlText w:val="•"/>
      <w:lvlJc w:val="left"/>
      <w:pPr>
        <w:ind w:left="1620" w:hanging="216"/>
      </w:pPr>
      <w:rPr>
        <w:rFonts w:hint="default"/>
        <w:lang w:val="pl-PL" w:eastAsia="en-US" w:bidi="ar-SA"/>
      </w:rPr>
    </w:lvl>
    <w:lvl w:ilvl="4" w:tplc="C4325116">
      <w:numFmt w:val="bullet"/>
      <w:lvlText w:val="•"/>
      <w:lvlJc w:val="left"/>
      <w:pPr>
        <w:ind w:left="2732" w:hanging="216"/>
      </w:pPr>
      <w:rPr>
        <w:rFonts w:hint="default"/>
        <w:lang w:val="pl-PL" w:eastAsia="en-US" w:bidi="ar-SA"/>
      </w:rPr>
    </w:lvl>
    <w:lvl w:ilvl="5" w:tplc="310AC208">
      <w:numFmt w:val="bullet"/>
      <w:lvlText w:val="•"/>
      <w:lvlJc w:val="left"/>
      <w:pPr>
        <w:ind w:left="3844" w:hanging="216"/>
      </w:pPr>
      <w:rPr>
        <w:rFonts w:hint="default"/>
        <w:lang w:val="pl-PL" w:eastAsia="en-US" w:bidi="ar-SA"/>
      </w:rPr>
    </w:lvl>
    <w:lvl w:ilvl="6" w:tplc="5ADE7B92">
      <w:numFmt w:val="bullet"/>
      <w:lvlText w:val="•"/>
      <w:lvlJc w:val="left"/>
      <w:pPr>
        <w:ind w:left="4957" w:hanging="216"/>
      </w:pPr>
      <w:rPr>
        <w:rFonts w:hint="default"/>
        <w:lang w:val="pl-PL" w:eastAsia="en-US" w:bidi="ar-SA"/>
      </w:rPr>
    </w:lvl>
    <w:lvl w:ilvl="7" w:tplc="08DAE98A">
      <w:numFmt w:val="bullet"/>
      <w:lvlText w:val="•"/>
      <w:lvlJc w:val="left"/>
      <w:pPr>
        <w:ind w:left="6069" w:hanging="216"/>
      </w:pPr>
      <w:rPr>
        <w:rFonts w:hint="default"/>
        <w:lang w:val="pl-PL" w:eastAsia="en-US" w:bidi="ar-SA"/>
      </w:rPr>
    </w:lvl>
    <w:lvl w:ilvl="8" w:tplc="0504B550">
      <w:numFmt w:val="bullet"/>
      <w:lvlText w:val="•"/>
      <w:lvlJc w:val="left"/>
      <w:pPr>
        <w:ind w:left="7181" w:hanging="216"/>
      </w:pPr>
      <w:rPr>
        <w:rFonts w:hint="default"/>
        <w:lang w:val="pl-PL" w:eastAsia="en-US" w:bidi="ar-SA"/>
      </w:rPr>
    </w:lvl>
  </w:abstractNum>
  <w:abstractNum w:abstractNumId="53" w15:restartNumberingAfterBreak="0">
    <w:nsid w:val="4DE50B63"/>
    <w:multiLevelType w:val="hybridMultilevel"/>
    <w:tmpl w:val="B322C498"/>
    <w:lvl w:ilvl="0" w:tplc="7C66BA7A">
      <w:start w:val="1"/>
      <w:numFmt w:val="decimal"/>
      <w:lvlText w:val="%1)"/>
      <w:lvlJc w:val="left"/>
      <w:pPr>
        <w:ind w:left="556" w:hanging="360"/>
        <w:jc w:val="right"/>
      </w:pPr>
      <w:rPr>
        <w:rFonts w:ascii="Cambria" w:eastAsia="Cambria" w:hAnsi="Cambria" w:cs="Cambria" w:hint="default"/>
        <w:b w:val="0"/>
        <w:bCs w:val="0"/>
        <w:i w:val="0"/>
        <w:iCs w:val="0"/>
        <w:spacing w:val="-1"/>
        <w:w w:val="100"/>
        <w:sz w:val="20"/>
        <w:szCs w:val="24"/>
        <w:lang w:val="pl-PL" w:eastAsia="en-US" w:bidi="ar-SA"/>
      </w:rPr>
    </w:lvl>
    <w:lvl w:ilvl="1" w:tplc="7B920328">
      <w:start w:val="1"/>
      <w:numFmt w:val="lowerLetter"/>
      <w:lvlText w:val="%2)"/>
      <w:lvlJc w:val="left"/>
      <w:pPr>
        <w:ind w:left="904" w:hanging="281"/>
      </w:pPr>
      <w:rPr>
        <w:rFonts w:ascii="Cambria" w:eastAsia="Cambria" w:hAnsi="Cambria" w:cs="Cambria" w:hint="default"/>
        <w:b w:val="0"/>
        <w:bCs w:val="0"/>
        <w:i w:val="0"/>
        <w:iCs w:val="0"/>
        <w:spacing w:val="0"/>
        <w:w w:val="100"/>
        <w:sz w:val="20"/>
        <w:szCs w:val="24"/>
        <w:lang w:val="pl-PL" w:eastAsia="en-US" w:bidi="ar-SA"/>
      </w:rPr>
    </w:lvl>
    <w:lvl w:ilvl="2" w:tplc="96FA8656">
      <w:numFmt w:val="bullet"/>
      <w:lvlText w:val=""/>
      <w:lvlJc w:val="left"/>
      <w:pPr>
        <w:ind w:left="1612" w:hanging="348"/>
      </w:pPr>
      <w:rPr>
        <w:rFonts w:ascii="Symbol" w:eastAsia="Symbol" w:hAnsi="Symbol" w:cs="Symbol" w:hint="default"/>
        <w:b w:val="0"/>
        <w:bCs w:val="0"/>
        <w:i w:val="0"/>
        <w:iCs w:val="0"/>
        <w:spacing w:val="0"/>
        <w:w w:val="100"/>
        <w:sz w:val="20"/>
        <w:szCs w:val="24"/>
        <w:lang w:val="pl-PL" w:eastAsia="en-US" w:bidi="ar-SA"/>
      </w:rPr>
    </w:lvl>
    <w:lvl w:ilvl="3" w:tplc="3656F932">
      <w:numFmt w:val="bullet"/>
      <w:lvlText w:val="•"/>
      <w:lvlJc w:val="left"/>
      <w:pPr>
        <w:ind w:left="1680" w:hanging="348"/>
      </w:pPr>
      <w:rPr>
        <w:rFonts w:hint="default"/>
        <w:lang w:val="pl-PL" w:eastAsia="en-US" w:bidi="ar-SA"/>
      </w:rPr>
    </w:lvl>
    <w:lvl w:ilvl="4" w:tplc="ABC2E538">
      <w:numFmt w:val="bullet"/>
      <w:lvlText w:val="•"/>
      <w:lvlJc w:val="left"/>
      <w:pPr>
        <w:ind w:left="2783" w:hanging="348"/>
      </w:pPr>
      <w:rPr>
        <w:rFonts w:hint="default"/>
        <w:lang w:val="pl-PL" w:eastAsia="en-US" w:bidi="ar-SA"/>
      </w:rPr>
    </w:lvl>
    <w:lvl w:ilvl="5" w:tplc="172AFF18">
      <w:numFmt w:val="bullet"/>
      <w:lvlText w:val="•"/>
      <w:lvlJc w:val="left"/>
      <w:pPr>
        <w:ind w:left="3887" w:hanging="348"/>
      </w:pPr>
      <w:rPr>
        <w:rFonts w:hint="default"/>
        <w:lang w:val="pl-PL" w:eastAsia="en-US" w:bidi="ar-SA"/>
      </w:rPr>
    </w:lvl>
    <w:lvl w:ilvl="6" w:tplc="C700EE24">
      <w:numFmt w:val="bullet"/>
      <w:lvlText w:val="•"/>
      <w:lvlJc w:val="left"/>
      <w:pPr>
        <w:ind w:left="4991" w:hanging="348"/>
      </w:pPr>
      <w:rPr>
        <w:rFonts w:hint="default"/>
        <w:lang w:val="pl-PL" w:eastAsia="en-US" w:bidi="ar-SA"/>
      </w:rPr>
    </w:lvl>
    <w:lvl w:ilvl="7" w:tplc="9816FC2C">
      <w:numFmt w:val="bullet"/>
      <w:lvlText w:val="•"/>
      <w:lvlJc w:val="left"/>
      <w:pPr>
        <w:ind w:left="6095" w:hanging="348"/>
      </w:pPr>
      <w:rPr>
        <w:rFonts w:hint="default"/>
        <w:lang w:val="pl-PL" w:eastAsia="en-US" w:bidi="ar-SA"/>
      </w:rPr>
    </w:lvl>
    <w:lvl w:ilvl="8" w:tplc="BB1CC76A">
      <w:numFmt w:val="bullet"/>
      <w:lvlText w:val="•"/>
      <w:lvlJc w:val="left"/>
      <w:pPr>
        <w:ind w:left="7198" w:hanging="348"/>
      </w:pPr>
      <w:rPr>
        <w:rFonts w:hint="default"/>
        <w:lang w:val="pl-PL" w:eastAsia="en-US" w:bidi="ar-SA"/>
      </w:rPr>
    </w:lvl>
  </w:abstractNum>
  <w:abstractNum w:abstractNumId="54" w15:restartNumberingAfterBreak="0">
    <w:nsid w:val="511B2D0A"/>
    <w:multiLevelType w:val="hybridMultilevel"/>
    <w:tmpl w:val="C3F8BBC6"/>
    <w:lvl w:ilvl="0" w:tplc="04150011">
      <w:start w:val="1"/>
      <w:numFmt w:val="decimal"/>
      <w:lvlText w:val="%1)"/>
      <w:lvlJc w:val="left"/>
      <w:pPr>
        <w:ind w:left="720" w:hanging="360"/>
      </w:pPr>
    </w:lvl>
    <w:lvl w:ilvl="1" w:tplc="7526D36C">
      <w:start w:val="1"/>
      <w:numFmt w:val="decimal"/>
      <w:lvlText w:val="%2."/>
      <w:lvlJc w:val="left"/>
      <w:pPr>
        <w:ind w:left="1440" w:hanging="360"/>
      </w:pPr>
      <w:rPr>
        <w:rFonts w:ascii="Cambria" w:hAnsi="Cambria" w:hint="default"/>
        <w:b/>
        <w:sz w:val="24"/>
        <w:szCs w:val="24"/>
      </w:rPr>
    </w:lvl>
    <w:lvl w:ilvl="2" w:tplc="2BAE1CB8">
      <w:start w:val="1"/>
      <w:numFmt w:val="lowerLetter"/>
      <w:lvlText w:val="%3)"/>
      <w:lvlJc w:val="left"/>
      <w:pPr>
        <w:ind w:left="2340" w:hanging="360"/>
      </w:pPr>
      <w:rPr>
        <w:rFonts w:cs="ArialNarro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B7637C"/>
    <w:multiLevelType w:val="hybridMultilevel"/>
    <w:tmpl w:val="06B2409C"/>
    <w:lvl w:ilvl="0" w:tplc="EDCEA8A2">
      <w:start w:val="1"/>
      <w:numFmt w:val="decimal"/>
      <w:lvlText w:val="%1."/>
      <w:lvlJc w:val="left"/>
      <w:pPr>
        <w:ind w:left="479" w:hanging="284"/>
      </w:pPr>
      <w:rPr>
        <w:rFonts w:ascii="Cambria" w:eastAsia="Cambria" w:hAnsi="Cambria" w:cs="Cambria" w:hint="default"/>
        <w:b/>
        <w:bCs w:val="0"/>
        <w:i w:val="0"/>
        <w:iCs w:val="0"/>
        <w:spacing w:val="-1"/>
        <w:w w:val="100"/>
        <w:sz w:val="20"/>
        <w:szCs w:val="24"/>
        <w:lang w:val="pl-PL" w:eastAsia="en-US" w:bidi="ar-SA"/>
      </w:rPr>
    </w:lvl>
    <w:lvl w:ilvl="1" w:tplc="B628C328">
      <w:numFmt w:val="bullet"/>
      <w:lvlText w:val="•"/>
      <w:lvlJc w:val="left"/>
      <w:pPr>
        <w:ind w:left="1372" w:hanging="284"/>
      </w:pPr>
      <w:rPr>
        <w:rFonts w:hint="default"/>
        <w:lang w:val="pl-PL" w:eastAsia="en-US" w:bidi="ar-SA"/>
      </w:rPr>
    </w:lvl>
    <w:lvl w:ilvl="2" w:tplc="854C19EC">
      <w:numFmt w:val="bullet"/>
      <w:lvlText w:val="•"/>
      <w:lvlJc w:val="left"/>
      <w:pPr>
        <w:ind w:left="2265" w:hanging="284"/>
      </w:pPr>
      <w:rPr>
        <w:rFonts w:hint="default"/>
        <w:lang w:val="pl-PL" w:eastAsia="en-US" w:bidi="ar-SA"/>
      </w:rPr>
    </w:lvl>
    <w:lvl w:ilvl="3" w:tplc="CF3E2B3C">
      <w:numFmt w:val="bullet"/>
      <w:lvlText w:val="•"/>
      <w:lvlJc w:val="left"/>
      <w:pPr>
        <w:ind w:left="3157" w:hanging="284"/>
      </w:pPr>
      <w:rPr>
        <w:rFonts w:hint="default"/>
        <w:lang w:val="pl-PL" w:eastAsia="en-US" w:bidi="ar-SA"/>
      </w:rPr>
    </w:lvl>
    <w:lvl w:ilvl="4" w:tplc="FD6821B0">
      <w:numFmt w:val="bullet"/>
      <w:lvlText w:val="•"/>
      <w:lvlJc w:val="left"/>
      <w:pPr>
        <w:ind w:left="4050" w:hanging="284"/>
      </w:pPr>
      <w:rPr>
        <w:rFonts w:hint="default"/>
        <w:lang w:val="pl-PL" w:eastAsia="en-US" w:bidi="ar-SA"/>
      </w:rPr>
    </w:lvl>
    <w:lvl w:ilvl="5" w:tplc="B1B2A1D0">
      <w:numFmt w:val="bullet"/>
      <w:lvlText w:val="•"/>
      <w:lvlJc w:val="left"/>
      <w:pPr>
        <w:ind w:left="4943" w:hanging="284"/>
      </w:pPr>
      <w:rPr>
        <w:rFonts w:hint="default"/>
        <w:lang w:val="pl-PL" w:eastAsia="en-US" w:bidi="ar-SA"/>
      </w:rPr>
    </w:lvl>
    <w:lvl w:ilvl="6" w:tplc="3DEABE02">
      <w:numFmt w:val="bullet"/>
      <w:lvlText w:val="•"/>
      <w:lvlJc w:val="left"/>
      <w:pPr>
        <w:ind w:left="5835" w:hanging="284"/>
      </w:pPr>
      <w:rPr>
        <w:rFonts w:hint="default"/>
        <w:lang w:val="pl-PL" w:eastAsia="en-US" w:bidi="ar-SA"/>
      </w:rPr>
    </w:lvl>
    <w:lvl w:ilvl="7" w:tplc="EAAC8F60">
      <w:numFmt w:val="bullet"/>
      <w:lvlText w:val="•"/>
      <w:lvlJc w:val="left"/>
      <w:pPr>
        <w:ind w:left="6728" w:hanging="284"/>
      </w:pPr>
      <w:rPr>
        <w:rFonts w:hint="default"/>
        <w:lang w:val="pl-PL" w:eastAsia="en-US" w:bidi="ar-SA"/>
      </w:rPr>
    </w:lvl>
    <w:lvl w:ilvl="8" w:tplc="FE4E8FCE">
      <w:numFmt w:val="bullet"/>
      <w:lvlText w:val="•"/>
      <w:lvlJc w:val="left"/>
      <w:pPr>
        <w:ind w:left="7621" w:hanging="284"/>
      </w:pPr>
      <w:rPr>
        <w:rFonts w:hint="default"/>
        <w:lang w:val="pl-PL" w:eastAsia="en-US" w:bidi="ar-SA"/>
      </w:rPr>
    </w:lvl>
  </w:abstractNum>
  <w:abstractNum w:abstractNumId="56" w15:restartNumberingAfterBreak="0">
    <w:nsid w:val="54FD357A"/>
    <w:multiLevelType w:val="hybridMultilevel"/>
    <w:tmpl w:val="F5068CCC"/>
    <w:lvl w:ilvl="0" w:tplc="BF68B166">
      <w:start w:val="1"/>
      <w:numFmt w:val="decimal"/>
      <w:lvlText w:val="%1."/>
      <w:lvlJc w:val="left"/>
      <w:pPr>
        <w:ind w:left="479" w:hanging="284"/>
        <w:jc w:val="right"/>
      </w:pPr>
      <w:rPr>
        <w:rFonts w:ascii="Cambria" w:eastAsia="Cambria" w:hAnsi="Cambria" w:cs="Cambria" w:hint="default"/>
        <w:b w:val="0"/>
        <w:bCs w:val="0"/>
        <w:i w:val="0"/>
        <w:iCs w:val="0"/>
        <w:spacing w:val="-1"/>
        <w:w w:val="100"/>
        <w:sz w:val="24"/>
        <w:szCs w:val="24"/>
        <w:lang w:val="pl-PL" w:eastAsia="en-US" w:bidi="ar-SA"/>
      </w:rPr>
    </w:lvl>
    <w:lvl w:ilvl="1" w:tplc="DD9C3366">
      <w:start w:val="1"/>
      <w:numFmt w:val="lowerLetter"/>
      <w:lvlText w:val="%2)"/>
      <w:lvlJc w:val="left"/>
      <w:pPr>
        <w:ind w:left="1190" w:hanging="286"/>
      </w:pPr>
      <w:rPr>
        <w:rFonts w:ascii="Cambria" w:eastAsia="Cambria" w:hAnsi="Cambria" w:cs="Cambria" w:hint="default"/>
        <w:b w:val="0"/>
        <w:bCs w:val="0"/>
        <w:i w:val="0"/>
        <w:iCs w:val="0"/>
        <w:spacing w:val="0"/>
        <w:w w:val="100"/>
        <w:sz w:val="20"/>
        <w:szCs w:val="24"/>
        <w:lang w:val="pl-PL" w:eastAsia="en-US" w:bidi="ar-SA"/>
      </w:rPr>
    </w:lvl>
    <w:lvl w:ilvl="2" w:tplc="F0FED76E">
      <w:numFmt w:val="bullet"/>
      <w:lvlText w:val="•"/>
      <w:lvlJc w:val="left"/>
      <w:pPr>
        <w:ind w:left="2111" w:hanging="286"/>
      </w:pPr>
      <w:rPr>
        <w:rFonts w:hint="default"/>
        <w:lang w:val="pl-PL" w:eastAsia="en-US" w:bidi="ar-SA"/>
      </w:rPr>
    </w:lvl>
    <w:lvl w:ilvl="3" w:tplc="24A67F06">
      <w:numFmt w:val="bullet"/>
      <w:lvlText w:val="•"/>
      <w:lvlJc w:val="left"/>
      <w:pPr>
        <w:ind w:left="3023" w:hanging="286"/>
      </w:pPr>
      <w:rPr>
        <w:rFonts w:hint="default"/>
        <w:lang w:val="pl-PL" w:eastAsia="en-US" w:bidi="ar-SA"/>
      </w:rPr>
    </w:lvl>
    <w:lvl w:ilvl="4" w:tplc="6B7A9FA6">
      <w:numFmt w:val="bullet"/>
      <w:lvlText w:val="•"/>
      <w:lvlJc w:val="left"/>
      <w:pPr>
        <w:ind w:left="3935" w:hanging="286"/>
      </w:pPr>
      <w:rPr>
        <w:rFonts w:hint="default"/>
        <w:lang w:val="pl-PL" w:eastAsia="en-US" w:bidi="ar-SA"/>
      </w:rPr>
    </w:lvl>
    <w:lvl w:ilvl="5" w:tplc="3C90B2CA">
      <w:numFmt w:val="bullet"/>
      <w:lvlText w:val="•"/>
      <w:lvlJc w:val="left"/>
      <w:pPr>
        <w:ind w:left="4847" w:hanging="286"/>
      </w:pPr>
      <w:rPr>
        <w:rFonts w:hint="default"/>
        <w:lang w:val="pl-PL" w:eastAsia="en-US" w:bidi="ar-SA"/>
      </w:rPr>
    </w:lvl>
    <w:lvl w:ilvl="6" w:tplc="99DAD0D2">
      <w:numFmt w:val="bullet"/>
      <w:lvlText w:val="•"/>
      <w:lvlJc w:val="left"/>
      <w:pPr>
        <w:ind w:left="5759" w:hanging="286"/>
      </w:pPr>
      <w:rPr>
        <w:rFonts w:hint="default"/>
        <w:lang w:val="pl-PL" w:eastAsia="en-US" w:bidi="ar-SA"/>
      </w:rPr>
    </w:lvl>
    <w:lvl w:ilvl="7" w:tplc="B18CFDA6">
      <w:numFmt w:val="bullet"/>
      <w:lvlText w:val="•"/>
      <w:lvlJc w:val="left"/>
      <w:pPr>
        <w:ind w:left="6670" w:hanging="286"/>
      </w:pPr>
      <w:rPr>
        <w:rFonts w:hint="default"/>
        <w:lang w:val="pl-PL" w:eastAsia="en-US" w:bidi="ar-SA"/>
      </w:rPr>
    </w:lvl>
    <w:lvl w:ilvl="8" w:tplc="94922EC0">
      <w:numFmt w:val="bullet"/>
      <w:lvlText w:val="•"/>
      <w:lvlJc w:val="left"/>
      <w:pPr>
        <w:ind w:left="7582" w:hanging="286"/>
      </w:pPr>
      <w:rPr>
        <w:rFonts w:hint="default"/>
        <w:lang w:val="pl-PL" w:eastAsia="en-US" w:bidi="ar-SA"/>
      </w:rPr>
    </w:lvl>
  </w:abstractNum>
  <w:abstractNum w:abstractNumId="57" w15:restartNumberingAfterBreak="0">
    <w:nsid w:val="5B3A7A48"/>
    <w:multiLevelType w:val="multilevel"/>
    <w:tmpl w:val="5F6075C0"/>
    <w:lvl w:ilvl="0">
      <w:start w:val="2"/>
      <w:numFmt w:val="decimal"/>
      <w:lvlText w:val="%1"/>
      <w:lvlJc w:val="left"/>
      <w:pPr>
        <w:ind w:left="643" w:hanging="447"/>
      </w:pPr>
      <w:rPr>
        <w:rFonts w:hint="default"/>
        <w:lang w:val="pl-PL" w:eastAsia="en-US" w:bidi="ar-SA"/>
      </w:rPr>
    </w:lvl>
    <w:lvl w:ilvl="1">
      <w:start w:val="1"/>
      <w:numFmt w:val="decimal"/>
      <w:lvlText w:val="%1.%2."/>
      <w:lvlJc w:val="left"/>
      <w:pPr>
        <w:ind w:left="643" w:hanging="447"/>
      </w:pPr>
      <w:rPr>
        <w:rFonts w:ascii="Cambria" w:eastAsia="Cambria" w:hAnsi="Cambria" w:cs="Cambria" w:hint="default"/>
        <w:b/>
        <w:bCs/>
        <w:i w:val="0"/>
        <w:iCs w:val="0"/>
        <w:spacing w:val="-1"/>
        <w:w w:val="100"/>
        <w:sz w:val="20"/>
        <w:szCs w:val="24"/>
        <w:lang w:val="pl-PL" w:eastAsia="en-US" w:bidi="ar-SA"/>
      </w:rPr>
    </w:lvl>
    <w:lvl w:ilvl="2">
      <w:start w:val="1"/>
      <w:numFmt w:val="decimal"/>
      <w:lvlText w:val="%3)"/>
      <w:lvlJc w:val="left"/>
      <w:pPr>
        <w:ind w:left="756" w:hanging="277"/>
        <w:jc w:val="right"/>
      </w:pPr>
      <w:rPr>
        <w:rFonts w:ascii="Cambria" w:eastAsia="Cambria" w:hAnsi="Cambria" w:cs="Cambria" w:hint="default"/>
        <w:b w:val="0"/>
        <w:bCs w:val="0"/>
        <w:i w:val="0"/>
        <w:iCs w:val="0"/>
        <w:spacing w:val="-1"/>
        <w:w w:val="100"/>
        <w:sz w:val="20"/>
        <w:szCs w:val="24"/>
        <w:lang w:val="pl-PL" w:eastAsia="en-US" w:bidi="ar-SA"/>
      </w:rPr>
    </w:lvl>
    <w:lvl w:ilvl="3">
      <w:start w:val="1"/>
      <w:numFmt w:val="lowerLetter"/>
      <w:lvlText w:val="%4)"/>
      <w:lvlJc w:val="left"/>
      <w:pPr>
        <w:ind w:left="1276" w:hanging="360"/>
      </w:pPr>
      <w:rPr>
        <w:rFonts w:ascii="Cambria" w:eastAsia="Cambria" w:hAnsi="Cambria" w:cs="Cambria" w:hint="default"/>
        <w:b w:val="0"/>
        <w:bCs w:val="0"/>
        <w:i w:val="0"/>
        <w:iCs w:val="0"/>
        <w:spacing w:val="0"/>
        <w:w w:val="100"/>
        <w:sz w:val="20"/>
        <w:szCs w:val="24"/>
        <w:lang w:val="pl-PL" w:eastAsia="en-US" w:bidi="ar-SA"/>
      </w:rPr>
    </w:lvl>
    <w:lvl w:ilvl="4">
      <w:numFmt w:val="bullet"/>
      <w:lvlText w:val=""/>
      <w:lvlJc w:val="left"/>
      <w:pPr>
        <w:ind w:left="1614" w:hanging="358"/>
      </w:pPr>
      <w:rPr>
        <w:rFonts w:ascii="Symbol" w:eastAsia="Symbol" w:hAnsi="Symbol" w:cs="Symbol" w:hint="default"/>
        <w:b w:val="0"/>
        <w:bCs w:val="0"/>
        <w:i w:val="0"/>
        <w:iCs w:val="0"/>
        <w:spacing w:val="0"/>
        <w:w w:val="100"/>
        <w:sz w:val="20"/>
        <w:szCs w:val="24"/>
        <w:lang w:val="pl-PL" w:eastAsia="en-US" w:bidi="ar-SA"/>
      </w:rPr>
    </w:lvl>
    <w:lvl w:ilvl="5">
      <w:numFmt w:val="bullet"/>
      <w:lvlText w:val="•"/>
      <w:lvlJc w:val="left"/>
      <w:pPr>
        <w:ind w:left="2917" w:hanging="358"/>
      </w:pPr>
      <w:rPr>
        <w:rFonts w:hint="default"/>
        <w:lang w:val="pl-PL" w:eastAsia="en-US" w:bidi="ar-SA"/>
      </w:rPr>
    </w:lvl>
    <w:lvl w:ilvl="6">
      <w:numFmt w:val="bullet"/>
      <w:lvlText w:val="•"/>
      <w:lvlJc w:val="left"/>
      <w:pPr>
        <w:ind w:left="4215" w:hanging="358"/>
      </w:pPr>
      <w:rPr>
        <w:rFonts w:hint="default"/>
        <w:lang w:val="pl-PL" w:eastAsia="en-US" w:bidi="ar-SA"/>
      </w:rPr>
    </w:lvl>
    <w:lvl w:ilvl="7">
      <w:numFmt w:val="bullet"/>
      <w:lvlText w:val="•"/>
      <w:lvlJc w:val="left"/>
      <w:pPr>
        <w:ind w:left="5513" w:hanging="358"/>
      </w:pPr>
      <w:rPr>
        <w:rFonts w:hint="default"/>
        <w:lang w:val="pl-PL" w:eastAsia="en-US" w:bidi="ar-SA"/>
      </w:rPr>
    </w:lvl>
    <w:lvl w:ilvl="8">
      <w:numFmt w:val="bullet"/>
      <w:lvlText w:val="•"/>
      <w:lvlJc w:val="left"/>
      <w:pPr>
        <w:ind w:left="6810" w:hanging="358"/>
      </w:pPr>
      <w:rPr>
        <w:rFonts w:hint="default"/>
        <w:lang w:val="pl-PL" w:eastAsia="en-US" w:bidi="ar-SA"/>
      </w:rPr>
    </w:lvl>
  </w:abstractNum>
  <w:abstractNum w:abstractNumId="58" w15:restartNumberingAfterBreak="0">
    <w:nsid w:val="5E74615F"/>
    <w:multiLevelType w:val="hybridMultilevel"/>
    <w:tmpl w:val="E174BC5E"/>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F562B80"/>
    <w:multiLevelType w:val="hybridMultilevel"/>
    <w:tmpl w:val="359E4D44"/>
    <w:lvl w:ilvl="0" w:tplc="A6CEC484">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64206257"/>
    <w:multiLevelType w:val="hybridMultilevel"/>
    <w:tmpl w:val="FFB2EA88"/>
    <w:lvl w:ilvl="0" w:tplc="D8C20F8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1" w15:restartNumberingAfterBreak="0">
    <w:nsid w:val="64DB7307"/>
    <w:multiLevelType w:val="multilevel"/>
    <w:tmpl w:val="66D8D0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6BF90CA8"/>
    <w:multiLevelType w:val="hybridMultilevel"/>
    <w:tmpl w:val="3BAA6952"/>
    <w:lvl w:ilvl="0" w:tplc="F4CCE740">
      <w:start w:val="1"/>
      <w:numFmt w:val="lowerLetter"/>
      <w:lvlText w:val="%1)"/>
      <w:lvlJc w:val="left"/>
      <w:pPr>
        <w:ind w:left="2340" w:hanging="360"/>
      </w:pPr>
      <w:rPr>
        <w:rFonts w:ascii="Cambria" w:hAnsi="Cambria" w:cs="ArialNarrow"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3F1EC9"/>
    <w:multiLevelType w:val="hybridMultilevel"/>
    <w:tmpl w:val="57BC5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0885FB0"/>
    <w:multiLevelType w:val="hybridMultilevel"/>
    <w:tmpl w:val="361E6FE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19817D6"/>
    <w:multiLevelType w:val="hybridMultilevel"/>
    <w:tmpl w:val="6CEAD40C"/>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CAFA596C">
      <w:start w:val="1"/>
      <w:numFmt w:val="decimal"/>
      <w:lvlText w:val="%3)"/>
      <w:lvlJc w:val="left"/>
      <w:pPr>
        <w:ind w:left="2634" w:hanging="360"/>
      </w:pPr>
      <w:rPr>
        <w:b w:val="0"/>
        <w:bCs w:val="0"/>
      </w:r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090A35"/>
    <w:multiLevelType w:val="multilevel"/>
    <w:tmpl w:val="675A78FE"/>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55813FB"/>
    <w:multiLevelType w:val="hybridMultilevel"/>
    <w:tmpl w:val="6AD26F46"/>
    <w:lvl w:ilvl="0" w:tplc="4A949616">
      <w:start w:val="1"/>
      <w:numFmt w:val="decimal"/>
      <w:lvlText w:val="%1."/>
      <w:lvlJc w:val="left"/>
      <w:pPr>
        <w:ind w:left="554" w:hanging="358"/>
      </w:pPr>
      <w:rPr>
        <w:rFonts w:ascii="Cambria" w:eastAsia="Cambria" w:hAnsi="Cambria" w:cs="Cambria" w:hint="default"/>
        <w:b/>
        <w:bCs w:val="0"/>
        <w:i w:val="0"/>
        <w:iCs w:val="0"/>
        <w:color w:val="auto"/>
        <w:spacing w:val="-1"/>
        <w:w w:val="100"/>
        <w:sz w:val="20"/>
        <w:szCs w:val="24"/>
        <w:lang w:val="pl-PL" w:eastAsia="en-US" w:bidi="ar-SA"/>
      </w:rPr>
    </w:lvl>
    <w:lvl w:ilvl="1" w:tplc="9C42F590">
      <w:start w:val="1"/>
      <w:numFmt w:val="lowerLetter"/>
      <w:lvlText w:val="%2)"/>
      <w:lvlJc w:val="left"/>
      <w:pPr>
        <w:ind w:left="1612" w:hanging="336"/>
      </w:pPr>
      <w:rPr>
        <w:rFonts w:ascii="Cambria" w:eastAsia="Cambria" w:hAnsi="Cambria" w:cs="Cambria" w:hint="default"/>
        <w:b w:val="0"/>
        <w:bCs w:val="0"/>
        <w:i w:val="0"/>
        <w:iCs w:val="0"/>
        <w:spacing w:val="0"/>
        <w:w w:val="100"/>
        <w:sz w:val="20"/>
        <w:szCs w:val="24"/>
        <w:lang w:val="pl-PL" w:eastAsia="en-US" w:bidi="ar-SA"/>
      </w:rPr>
    </w:lvl>
    <w:lvl w:ilvl="2" w:tplc="133C25C2">
      <w:numFmt w:val="bullet"/>
      <w:lvlText w:val=""/>
      <w:lvlJc w:val="left"/>
      <w:pPr>
        <w:ind w:left="2356" w:hanging="324"/>
      </w:pPr>
      <w:rPr>
        <w:rFonts w:ascii="Symbol" w:eastAsia="Symbol" w:hAnsi="Symbol" w:cs="Symbol" w:hint="default"/>
        <w:b w:val="0"/>
        <w:bCs w:val="0"/>
        <w:i w:val="0"/>
        <w:iCs w:val="0"/>
        <w:spacing w:val="0"/>
        <w:w w:val="100"/>
        <w:sz w:val="20"/>
        <w:szCs w:val="24"/>
        <w:lang w:val="pl-PL" w:eastAsia="en-US" w:bidi="ar-SA"/>
      </w:rPr>
    </w:lvl>
    <w:lvl w:ilvl="3" w:tplc="8892B484">
      <w:numFmt w:val="bullet"/>
      <w:lvlText w:val="•"/>
      <w:lvlJc w:val="left"/>
      <w:pPr>
        <w:ind w:left="3240" w:hanging="324"/>
      </w:pPr>
      <w:rPr>
        <w:rFonts w:hint="default"/>
        <w:lang w:val="pl-PL" w:eastAsia="en-US" w:bidi="ar-SA"/>
      </w:rPr>
    </w:lvl>
    <w:lvl w:ilvl="4" w:tplc="DE3658F8">
      <w:numFmt w:val="bullet"/>
      <w:lvlText w:val="•"/>
      <w:lvlJc w:val="left"/>
      <w:pPr>
        <w:ind w:left="4121" w:hanging="324"/>
      </w:pPr>
      <w:rPr>
        <w:rFonts w:hint="default"/>
        <w:lang w:val="pl-PL" w:eastAsia="en-US" w:bidi="ar-SA"/>
      </w:rPr>
    </w:lvl>
    <w:lvl w:ilvl="5" w:tplc="A080EB30">
      <w:numFmt w:val="bullet"/>
      <w:lvlText w:val="•"/>
      <w:lvlJc w:val="left"/>
      <w:pPr>
        <w:ind w:left="5002" w:hanging="324"/>
      </w:pPr>
      <w:rPr>
        <w:rFonts w:hint="default"/>
        <w:lang w:val="pl-PL" w:eastAsia="en-US" w:bidi="ar-SA"/>
      </w:rPr>
    </w:lvl>
    <w:lvl w:ilvl="6" w:tplc="10D62CB6">
      <w:numFmt w:val="bullet"/>
      <w:lvlText w:val="•"/>
      <w:lvlJc w:val="left"/>
      <w:pPr>
        <w:ind w:left="5883" w:hanging="324"/>
      </w:pPr>
      <w:rPr>
        <w:rFonts w:hint="default"/>
        <w:lang w:val="pl-PL" w:eastAsia="en-US" w:bidi="ar-SA"/>
      </w:rPr>
    </w:lvl>
    <w:lvl w:ilvl="7" w:tplc="9912B66E">
      <w:numFmt w:val="bullet"/>
      <w:lvlText w:val="•"/>
      <w:lvlJc w:val="left"/>
      <w:pPr>
        <w:ind w:left="6764" w:hanging="324"/>
      </w:pPr>
      <w:rPr>
        <w:rFonts w:hint="default"/>
        <w:lang w:val="pl-PL" w:eastAsia="en-US" w:bidi="ar-SA"/>
      </w:rPr>
    </w:lvl>
    <w:lvl w:ilvl="8" w:tplc="2848DE0C">
      <w:numFmt w:val="bullet"/>
      <w:lvlText w:val="•"/>
      <w:lvlJc w:val="left"/>
      <w:pPr>
        <w:ind w:left="7644" w:hanging="324"/>
      </w:pPr>
      <w:rPr>
        <w:rFonts w:hint="default"/>
        <w:lang w:val="pl-PL" w:eastAsia="en-US" w:bidi="ar-SA"/>
      </w:rPr>
    </w:lvl>
  </w:abstractNum>
  <w:abstractNum w:abstractNumId="68" w15:restartNumberingAfterBreak="0">
    <w:nsid w:val="78C31DBF"/>
    <w:multiLevelType w:val="hybridMultilevel"/>
    <w:tmpl w:val="B590C1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0F5217"/>
    <w:multiLevelType w:val="hybridMultilevel"/>
    <w:tmpl w:val="6DDABE68"/>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70" w15:restartNumberingAfterBreak="0">
    <w:nsid w:val="7A462825"/>
    <w:multiLevelType w:val="hybridMultilevel"/>
    <w:tmpl w:val="79A6342E"/>
    <w:lvl w:ilvl="0" w:tplc="3BE2C49C">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1" w15:restartNumberingAfterBreak="0">
    <w:nsid w:val="7AE166D5"/>
    <w:multiLevelType w:val="hybridMultilevel"/>
    <w:tmpl w:val="8F0C2836"/>
    <w:lvl w:ilvl="0" w:tplc="04150011">
      <w:start w:val="1"/>
      <w:numFmt w:val="decimal"/>
      <w:lvlText w:val="%1)"/>
      <w:lvlJc w:val="left"/>
      <w:pPr>
        <w:ind w:left="720"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2" w15:restartNumberingAfterBreak="0">
    <w:nsid w:val="7B1070F7"/>
    <w:multiLevelType w:val="multilevel"/>
    <w:tmpl w:val="FDA0AA20"/>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EA9650C"/>
    <w:multiLevelType w:val="hybridMultilevel"/>
    <w:tmpl w:val="9E3CFE8A"/>
    <w:lvl w:ilvl="0" w:tplc="04150011">
      <w:start w:val="1"/>
      <w:numFmt w:val="decimal"/>
      <w:lvlText w:val="%1)"/>
      <w:lvlJc w:val="left"/>
      <w:pPr>
        <w:ind w:left="720" w:hanging="360"/>
      </w:pPr>
      <w:rPr>
        <w:rFonts w:hint="default"/>
      </w:rPr>
    </w:lvl>
    <w:lvl w:ilvl="1" w:tplc="7C206D8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2570E7"/>
    <w:multiLevelType w:val="hybridMultilevel"/>
    <w:tmpl w:val="2196C498"/>
    <w:lvl w:ilvl="0" w:tplc="82B4A8EC">
      <w:start w:val="1"/>
      <w:numFmt w:val="decimal"/>
      <w:lvlText w:val="%1."/>
      <w:lvlJc w:val="left"/>
      <w:pPr>
        <w:ind w:left="554" w:hanging="358"/>
      </w:pPr>
      <w:rPr>
        <w:rFonts w:ascii="Cambria" w:eastAsia="Cambria" w:hAnsi="Cambria" w:cs="Cambria" w:hint="default"/>
        <w:b/>
        <w:bCs w:val="0"/>
        <w:i w:val="0"/>
        <w:iCs w:val="0"/>
        <w:color w:val="auto"/>
        <w:spacing w:val="-1"/>
        <w:w w:val="100"/>
        <w:sz w:val="20"/>
        <w:szCs w:val="24"/>
        <w:lang w:val="pl-PL" w:eastAsia="en-US" w:bidi="ar-SA"/>
      </w:rPr>
    </w:lvl>
    <w:lvl w:ilvl="1" w:tplc="2110E00A">
      <w:start w:val="1"/>
      <w:numFmt w:val="decimal"/>
      <w:lvlText w:val="%2)"/>
      <w:lvlJc w:val="left"/>
      <w:pPr>
        <w:ind w:left="904" w:hanging="356"/>
      </w:pPr>
      <w:rPr>
        <w:rFonts w:ascii="Cambria" w:eastAsia="Cambria" w:hAnsi="Cambria" w:cs="Cambria" w:hint="default"/>
        <w:b w:val="0"/>
        <w:bCs w:val="0"/>
        <w:i w:val="0"/>
        <w:iCs w:val="0"/>
        <w:spacing w:val="-1"/>
        <w:w w:val="100"/>
        <w:sz w:val="20"/>
        <w:szCs w:val="24"/>
        <w:lang w:val="pl-PL" w:eastAsia="en-US" w:bidi="ar-SA"/>
      </w:rPr>
    </w:lvl>
    <w:lvl w:ilvl="2" w:tplc="8F36B3EC">
      <w:numFmt w:val="bullet"/>
      <w:lvlText w:val="•"/>
      <w:lvlJc w:val="left"/>
      <w:pPr>
        <w:ind w:left="1845" w:hanging="356"/>
      </w:pPr>
      <w:rPr>
        <w:rFonts w:hint="default"/>
        <w:lang w:val="pl-PL" w:eastAsia="en-US" w:bidi="ar-SA"/>
      </w:rPr>
    </w:lvl>
    <w:lvl w:ilvl="3" w:tplc="DF8A7094">
      <w:numFmt w:val="bullet"/>
      <w:lvlText w:val="•"/>
      <w:lvlJc w:val="left"/>
      <w:pPr>
        <w:ind w:left="2790" w:hanging="356"/>
      </w:pPr>
      <w:rPr>
        <w:rFonts w:hint="default"/>
        <w:lang w:val="pl-PL" w:eastAsia="en-US" w:bidi="ar-SA"/>
      </w:rPr>
    </w:lvl>
    <w:lvl w:ilvl="4" w:tplc="603A0C0A">
      <w:numFmt w:val="bullet"/>
      <w:lvlText w:val="•"/>
      <w:lvlJc w:val="left"/>
      <w:pPr>
        <w:ind w:left="3735" w:hanging="356"/>
      </w:pPr>
      <w:rPr>
        <w:rFonts w:hint="default"/>
        <w:lang w:val="pl-PL" w:eastAsia="en-US" w:bidi="ar-SA"/>
      </w:rPr>
    </w:lvl>
    <w:lvl w:ilvl="5" w:tplc="4650E6B0">
      <w:numFmt w:val="bullet"/>
      <w:lvlText w:val="•"/>
      <w:lvlJc w:val="left"/>
      <w:pPr>
        <w:ind w:left="4680" w:hanging="356"/>
      </w:pPr>
      <w:rPr>
        <w:rFonts w:hint="default"/>
        <w:lang w:val="pl-PL" w:eastAsia="en-US" w:bidi="ar-SA"/>
      </w:rPr>
    </w:lvl>
    <w:lvl w:ilvl="6" w:tplc="8BA0243C">
      <w:numFmt w:val="bullet"/>
      <w:lvlText w:val="•"/>
      <w:lvlJc w:val="left"/>
      <w:pPr>
        <w:ind w:left="5625" w:hanging="356"/>
      </w:pPr>
      <w:rPr>
        <w:rFonts w:hint="default"/>
        <w:lang w:val="pl-PL" w:eastAsia="en-US" w:bidi="ar-SA"/>
      </w:rPr>
    </w:lvl>
    <w:lvl w:ilvl="7" w:tplc="954E5EDE">
      <w:numFmt w:val="bullet"/>
      <w:lvlText w:val="•"/>
      <w:lvlJc w:val="left"/>
      <w:pPr>
        <w:ind w:left="6570" w:hanging="356"/>
      </w:pPr>
      <w:rPr>
        <w:rFonts w:hint="default"/>
        <w:lang w:val="pl-PL" w:eastAsia="en-US" w:bidi="ar-SA"/>
      </w:rPr>
    </w:lvl>
    <w:lvl w:ilvl="8" w:tplc="CF80F378">
      <w:numFmt w:val="bullet"/>
      <w:lvlText w:val="•"/>
      <w:lvlJc w:val="left"/>
      <w:pPr>
        <w:ind w:left="7516" w:hanging="356"/>
      </w:pPr>
      <w:rPr>
        <w:rFonts w:hint="default"/>
        <w:lang w:val="pl-PL" w:eastAsia="en-US" w:bidi="ar-SA"/>
      </w:rPr>
    </w:lvl>
  </w:abstractNum>
  <w:num w:numId="1" w16cid:durableId="2012832515">
    <w:abstractNumId w:val="38"/>
  </w:num>
  <w:num w:numId="2" w16cid:durableId="1047486835">
    <w:abstractNumId w:val="53"/>
  </w:num>
  <w:num w:numId="3" w16cid:durableId="1237516827">
    <w:abstractNumId w:val="57"/>
  </w:num>
  <w:num w:numId="4" w16cid:durableId="1941987568">
    <w:abstractNumId w:val="44"/>
  </w:num>
  <w:num w:numId="5" w16cid:durableId="106318156">
    <w:abstractNumId w:val="50"/>
  </w:num>
  <w:num w:numId="6" w16cid:durableId="476455690">
    <w:abstractNumId w:val="40"/>
  </w:num>
  <w:num w:numId="7" w16cid:durableId="1664241725">
    <w:abstractNumId w:val="29"/>
  </w:num>
  <w:num w:numId="8" w16cid:durableId="877165689">
    <w:abstractNumId w:val="55"/>
  </w:num>
  <w:num w:numId="9" w16cid:durableId="373047866">
    <w:abstractNumId w:val="36"/>
  </w:num>
  <w:num w:numId="10" w16cid:durableId="1931304697">
    <w:abstractNumId w:val="52"/>
  </w:num>
  <w:num w:numId="11" w16cid:durableId="244804253">
    <w:abstractNumId w:val="30"/>
  </w:num>
  <w:num w:numId="12" w16cid:durableId="475610075">
    <w:abstractNumId w:val="24"/>
  </w:num>
  <w:num w:numId="13" w16cid:durableId="2145080111">
    <w:abstractNumId w:val="67"/>
  </w:num>
  <w:num w:numId="14" w16cid:durableId="180241087">
    <w:abstractNumId w:val="74"/>
  </w:num>
  <w:num w:numId="15" w16cid:durableId="1612736520">
    <w:abstractNumId w:val="27"/>
  </w:num>
  <w:num w:numId="16" w16cid:durableId="947204246">
    <w:abstractNumId w:val="35"/>
  </w:num>
  <w:num w:numId="17" w16cid:durableId="875119610">
    <w:abstractNumId w:val="56"/>
  </w:num>
  <w:num w:numId="18" w16cid:durableId="1436096450">
    <w:abstractNumId w:val="23"/>
  </w:num>
  <w:num w:numId="19" w16cid:durableId="1643926589">
    <w:abstractNumId w:val="49"/>
  </w:num>
  <w:num w:numId="20" w16cid:durableId="1873692161">
    <w:abstractNumId w:val="32"/>
  </w:num>
  <w:num w:numId="21" w16cid:durableId="1327395672">
    <w:abstractNumId w:val="26"/>
  </w:num>
  <w:num w:numId="22" w16cid:durableId="1163010680">
    <w:abstractNumId w:val="71"/>
  </w:num>
  <w:num w:numId="23" w16cid:durableId="64450582">
    <w:abstractNumId w:val="48"/>
  </w:num>
  <w:num w:numId="24" w16cid:durableId="1943798537">
    <w:abstractNumId w:val="39"/>
  </w:num>
  <w:num w:numId="25" w16cid:durableId="1811362537">
    <w:abstractNumId w:val="25"/>
  </w:num>
  <w:num w:numId="26" w16cid:durableId="523057515">
    <w:abstractNumId w:val="19"/>
  </w:num>
  <w:num w:numId="27" w16cid:durableId="556287410">
    <w:abstractNumId w:val="43"/>
  </w:num>
  <w:num w:numId="28" w16cid:durableId="1190098004">
    <w:abstractNumId w:val="68"/>
  </w:num>
  <w:num w:numId="29" w16cid:durableId="225340084">
    <w:abstractNumId w:val="28"/>
  </w:num>
  <w:num w:numId="30" w16cid:durableId="6450248">
    <w:abstractNumId w:val="17"/>
  </w:num>
  <w:num w:numId="31" w16cid:durableId="1586262262">
    <w:abstractNumId w:val="73"/>
  </w:num>
  <w:num w:numId="32" w16cid:durableId="776099187">
    <w:abstractNumId w:val="34"/>
  </w:num>
  <w:num w:numId="33" w16cid:durableId="652762623">
    <w:abstractNumId w:val="18"/>
  </w:num>
  <w:num w:numId="34" w16cid:durableId="777987475">
    <w:abstractNumId w:val="33"/>
  </w:num>
  <w:num w:numId="35" w16cid:durableId="293559153">
    <w:abstractNumId w:val="60"/>
  </w:num>
  <w:num w:numId="36" w16cid:durableId="566035419">
    <w:abstractNumId w:val="59"/>
  </w:num>
  <w:num w:numId="37" w16cid:durableId="214436557">
    <w:abstractNumId w:val="16"/>
  </w:num>
  <w:num w:numId="38" w16cid:durableId="787091916">
    <w:abstractNumId w:val="20"/>
  </w:num>
  <w:num w:numId="39" w16cid:durableId="864249609">
    <w:abstractNumId w:val="22"/>
  </w:num>
  <w:num w:numId="40" w16cid:durableId="1696424261">
    <w:abstractNumId w:val="42"/>
  </w:num>
  <w:num w:numId="41" w16cid:durableId="1418209800">
    <w:abstractNumId w:val="51"/>
  </w:num>
  <w:num w:numId="42" w16cid:durableId="1269461861">
    <w:abstractNumId w:val="46"/>
  </w:num>
  <w:num w:numId="43" w16cid:durableId="1996181749">
    <w:abstractNumId w:val="58"/>
  </w:num>
  <w:num w:numId="44" w16cid:durableId="1602107800">
    <w:abstractNumId w:val="37"/>
  </w:num>
  <w:num w:numId="45" w16cid:durableId="757944308">
    <w:abstractNumId w:val="66"/>
  </w:num>
  <w:num w:numId="46" w16cid:durableId="452095485">
    <w:abstractNumId w:val="45"/>
  </w:num>
  <w:num w:numId="47" w16cid:durableId="739207352">
    <w:abstractNumId w:val="61"/>
  </w:num>
  <w:num w:numId="48" w16cid:durableId="1731540755">
    <w:abstractNumId w:val="63"/>
  </w:num>
  <w:num w:numId="49" w16cid:durableId="484663019">
    <w:abstractNumId w:val="41"/>
  </w:num>
  <w:num w:numId="50" w16cid:durableId="1464158635">
    <w:abstractNumId w:val="69"/>
  </w:num>
  <w:num w:numId="51" w16cid:durableId="725950977">
    <w:abstractNumId w:val="9"/>
  </w:num>
  <w:num w:numId="52" w16cid:durableId="892810997">
    <w:abstractNumId w:val="70"/>
  </w:num>
  <w:num w:numId="53" w16cid:durableId="1714649708">
    <w:abstractNumId w:val="12"/>
  </w:num>
  <w:num w:numId="54" w16cid:durableId="2029720052">
    <w:abstractNumId w:val="0"/>
  </w:num>
  <w:num w:numId="55" w16cid:durableId="1644768489">
    <w:abstractNumId w:val="1"/>
  </w:num>
  <w:num w:numId="56" w16cid:durableId="892157210">
    <w:abstractNumId w:val="3"/>
  </w:num>
  <w:num w:numId="57" w16cid:durableId="1044644874">
    <w:abstractNumId w:val="4"/>
  </w:num>
  <w:num w:numId="58" w16cid:durableId="258296439">
    <w:abstractNumId w:val="7"/>
  </w:num>
  <w:num w:numId="59" w16cid:durableId="80877713">
    <w:abstractNumId w:val="8"/>
  </w:num>
  <w:num w:numId="60" w16cid:durableId="1078404173">
    <w:abstractNumId w:val="10"/>
  </w:num>
  <w:num w:numId="61" w16cid:durableId="1493907141">
    <w:abstractNumId w:val="11"/>
  </w:num>
  <w:num w:numId="62" w16cid:durableId="2028629538">
    <w:abstractNumId w:val="13"/>
  </w:num>
  <w:num w:numId="63" w16cid:durableId="2097894842">
    <w:abstractNumId w:val="14"/>
  </w:num>
  <w:num w:numId="64" w16cid:durableId="72119720">
    <w:abstractNumId w:val="15"/>
  </w:num>
  <w:num w:numId="65" w16cid:durableId="2144615941">
    <w:abstractNumId w:val="2"/>
  </w:num>
  <w:num w:numId="66" w16cid:durableId="281152366">
    <w:abstractNumId w:val="5"/>
  </w:num>
  <w:num w:numId="67" w16cid:durableId="874343757">
    <w:abstractNumId w:val="6"/>
  </w:num>
  <w:num w:numId="68" w16cid:durableId="1903590252">
    <w:abstractNumId w:val="54"/>
  </w:num>
  <w:num w:numId="69" w16cid:durableId="658969783">
    <w:abstractNumId w:val="31"/>
  </w:num>
  <w:num w:numId="70" w16cid:durableId="349062351">
    <w:abstractNumId w:val="21"/>
  </w:num>
  <w:num w:numId="71" w16cid:durableId="202981417">
    <w:abstractNumId w:val="62"/>
  </w:num>
  <w:num w:numId="72" w16cid:durableId="601650824">
    <w:abstractNumId w:val="64"/>
  </w:num>
  <w:num w:numId="73" w16cid:durableId="1249271674">
    <w:abstractNumId w:val="72"/>
  </w:num>
  <w:num w:numId="74" w16cid:durableId="1728382242">
    <w:abstractNumId w:val="47"/>
  </w:num>
  <w:num w:numId="75" w16cid:durableId="168644683">
    <w:abstractNumId w:val="6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E78"/>
    <w:rsid w:val="000059F4"/>
    <w:rsid w:val="00021533"/>
    <w:rsid w:val="00050A12"/>
    <w:rsid w:val="000543DC"/>
    <w:rsid w:val="000650FE"/>
    <w:rsid w:val="0007437A"/>
    <w:rsid w:val="00076494"/>
    <w:rsid w:val="0008717E"/>
    <w:rsid w:val="000B6B68"/>
    <w:rsid w:val="000C5698"/>
    <w:rsid w:val="000D13D7"/>
    <w:rsid w:val="000D54AE"/>
    <w:rsid w:val="000F2AC2"/>
    <w:rsid w:val="000F6DD8"/>
    <w:rsid w:val="00120A43"/>
    <w:rsid w:val="001356EC"/>
    <w:rsid w:val="0016159A"/>
    <w:rsid w:val="0017476F"/>
    <w:rsid w:val="00186535"/>
    <w:rsid w:val="0018725D"/>
    <w:rsid w:val="00193E6F"/>
    <w:rsid w:val="001B14C2"/>
    <w:rsid w:val="001C417F"/>
    <w:rsid w:val="001E359E"/>
    <w:rsid w:val="001F0CD6"/>
    <w:rsid w:val="001F6E50"/>
    <w:rsid w:val="00202516"/>
    <w:rsid w:val="00203AE7"/>
    <w:rsid w:val="00231847"/>
    <w:rsid w:val="00231DA0"/>
    <w:rsid w:val="00232184"/>
    <w:rsid w:val="002378AB"/>
    <w:rsid w:val="00242804"/>
    <w:rsid w:val="00244E50"/>
    <w:rsid w:val="00267D9C"/>
    <w:rsid w:val="002701BD"/>
    <w:rsid w:val="002828E2"/>
    <w:rsid w:val="00290622"/>
    <w:rsid w:val="00296D4E"/>
    <w:rsid w:val="002A4F31"/>
    <w:rsid w:val="002C7279"/>
    <w:rsid w:val="002F29C8"/>
    <w:rsid w:val="003215F3"/>
    <w:rsid w:val="00322EAA"/>
    <w:rsid w:val="00322F8A"/>
    <w:rsid w:val="00323009"/>
    <w:rsid w:val="00335919"/>
    <w:rsid w:val="00335E03"/>
    <w:rsid w:val="00374B4F"/>
    <w:rsid w:val="00387F37"/>
    <w:rsid w:val="0039673E"/>
    <w:rsid w:val="003A6402"/>
    <w:rsid w:val="003B5E4B"/>
    <w:rsid w:val="003D582D"/>
    <w:rsid w:val="003E1346"/>
    <w:rsid w:val="003E51A0"/>
    <w:rsid w:val="003F7572"/>
    <w:rsid w:val="00404027"/>
    <w:rsid w:val="00413C49"/>
    <w:rsid w:val="00416AD9"/>
    <w:rsid w:val="00454278"/>
    <w:rsid w:val="00475183"/>
    <w:rsid w:val="00475526"/>
    <w:rsid w:val="00485EFA"/>
    <w:rsid w:val="00487972"/>
    <w:rsid w:val="00493560"/>
    <w:rsid w:val="004A7D9A"/>
    <w:rsid w:val="004B3198"/>
    <w:rsid w:val="004B4031"/>
    <w:rsid w:val="004B4C11"/>
    <w:rsid w:val="004C438B"/>
    <w:rsid w:val="004C43ED"/>
    <w:rsid w:val="004D246D"/>
    <w:rsid w:val="004D6E7C"/>
    <w:rsid w:val="004D7DA2"/>
    <w:rsid w:val="004E1EF7"/>
    <w:rsid w:val="00500E37"/>
    <w:rsid w:val="005063AB"/>
    <w:rsid w:val="00513A23"/>
    <w:rsid w:val="00516B12"/>
    <w:rsid w:val="00517A7F"/>
    <w:rsid w:val="00525960"/>
    <w:rsid w:val="0053574D"/>
    <w:rsid w:val="00537800"/>
    <w:rsid w:val="00582369"/>
    <w:rsid w:val="00584100"/>
    <w:rsid w:val="005B64E9"/>
    <w:rsid w:val="005B6588"/>
    <w:rsid w:val="005C36F5"/>
    <w:rsid w:val="005C680B"/>
    <w:rsid w:val="005C7758"/>
    <w:rsid w:val="005D68C3"/>
    <w:rsid w:val="005E1E1F"/>
    <w:rsid w:val="005E27CA"/>
    <w:rsid w:val="0061347D"/>
    <w:rsid w:val="00620C7B"/>
    <w:rsid w:val="00636E51"/>
    <w:rsid w:val="00670B59"/>
    <w:rsid w:val="00681AEE"/>
    <w:rsid w:val="006A71AB"/>
    <w:rsid w:val="006B11FE"/>
    <w:rsid w:val="006B1CC5"/>
    <w:rsid w:val="006C02EF"/>
    <w:rsid w:val="006C2F5C"/>
    <w:rsid w:val="006D10F4"/>
    <w:rsid w:val="006D526E"/>
    <w:rsid w:val="006E75A7"/>
    <w:rsid w:val="006F305C"/>
    <w:rsid w:val="007073CB"/>
    <w:rsid w:val="00712A06"/>
    <w:rsid w:val="0071324B"/>
    <w:rsid w:val="00715FA6"/>
    <w:rsid w:val="00724E37"/>
    <w:rsid w:val="00730D47"/>
    <w:rsid w:val="00744BFB"/>
    <w:rsid w:val="00745C25"/>
    <w:rsid w:val="00746307"/>
    <w:rsid w:val="00747803"/>
    <w:rsid w:val="00766B2F"/>
    <w:rsid w:val="00772B3B"/>
    <w:rsid w:val="00794E4E"/>
    <w:rsid w:val="007A4A70"/>
    <w:rsid w:val="007B6884"/>
    <w:rsid w:val="007C1F8A"/>
    <w:rsid w:val="007C4A33"/>
    <w:rsid w:val="007C67CA"/>
    <w:rsid w:val="007E2C91"/>
    <w:rsid w:val="00802CE4"/>
    <w:rsid w:val="008110B8"/>
    <w:rsid w:val="0082079F"/>
    <w:rsid w:val="00822BB6"/>
    <w:rsid w:val="00847002"/>
    <w:rsid w:val="00847D19"/>
    <w:rsid w:val="00862BE4"/>
    <w:rsid w:val="00871E16"/>
    <w:rsid w:val="008751F4"/>
    <w:rsid w:val="00876A33"/>
    <w:rsid w:val="00884071"/>
    <w:rsid w:val="00887EA1"/>
    <w:rsid w:val="00891FF4"/>
    <w:rsid w:val="008B38AB"/>
    <w:rsid w:val="008B58AD"/>
    <w:rsid w:val="008C2779"/>
    <w:rsid w:val="008C423D"/>
    <w:rsid w:val="008D147D"/>
    <w:rsid w:val="008E7D98"/>
    <w:rsid w:val="008F05CD"/>
    <w:rsid w:val="00914D53"/>
    <w:rsid w:val="00935500"/>
    <w:rsid w:val="009573B1"/>
    <w:rsid w:val="00963097"/>
    <w:rsid w:val="009635D4"/>
    <w:rsid w:val="00963FAF"/>
    <w:rsid w:val="00964687"/>
    <w:rsid w:val="00971045"/>
    <w:rsid w:val="00974E78"/>
    <w:rsid w:val="00982C16"/>
    <w:rsid w:val="009A0E25"/>
    <w:rsid w:val="009A334B"/>
    <w:rsid w:val="009B0A18"/>
    <w:rsid w:val="009D1102"/>
    <w:rsid w:val="009D3937"/>
    <w:rsid w:val="009D65F7"/>
    <w:rsid w:val="009D7091"/>
    <w:rsid w:val="009E4DF4"/>
    <w:rsid w:val="009E5F5A"/>
    <w:rsid w:val="009F138E"/>
    <w:rsid w:val="00A239DC"/>
    <w:rsid w:val="00A2533C"/>
    <w:rsid w:val="00A36AF6"/>
    <w:rsid w:val="00A37C00"/>
    <w:rsid w:val="00A72DA6"/>
    <w:rsid w:val="00A850D3"/>
    <w:rsid w:val="00A962D3"/>
    <w:rsid w:val="00A9749E"/>
    <w:rsid w:val="00AA40F8"/>
    <w:rsid w:val="00AA45A4"/>
    <w:rsid w:val="00AC3A8D"/>
    <w:rsid w:val="00AD60B8"/>
    <w:rsid w:val="00AD69A7"/>
    <w:rsid w:val="00AE2842"/>
    <w:rsid w:val="00AF0514"/>
    <w:rsid w:val="00B0205E"/>
    <w:rsid w:val="00B036F6"/>
    <w:rsid w:val="00B11BF0"/>
    <w:rsid w:val="00B11D27"/>
    <w:rsid w:val="00B21E9E"/>
    <w:rsid w:val="00B34B86"/>
    <w:rsid w:val="00B35ADE"/>
    <w:rsid w:val="00B44EC6"/>
    <w:rsid w:val="00B477F9"/>
    <w:rsid w:val="00B503FF"/>
    <w:rsid w:val="00B672AA"/>
    <w:rsid w:val="00B743F7"/>
    <w:rsid w:val="00B84923"/>
    <w:rsid w:val="00B968B0"/>
    <w:rsid w:val="00BB6A07"/>
    <w:rsid w:val="00BC0D9E"/>
    <w:rsid w:val="00BE5055"/>
    <w:rsid w:val="00BE6397"/>
    <w:rsid w:val="00BF6856"/>
    <w:rsid w:val="00C0657C"/>
    <w:rsid w:val="00C20251"/>
    <w:rsid w:val="00C2332A"/>
    <w:rsid w:val="00C35D41"/>
    <w:rsid w:val="00C560FB"/>
    <w:rsid w:val="00C63D40"/>
    <w:rsid w:val="00C77476"/>
    <w:rsid w:val="00C82158"/>
    <w:rsid w:val="00C859F4"/>
    <w:rsid w:val="00CA0850"/>
    <w:rsid w:val="00CB4F24"/>
    <w:rsid w:val="00CB78B1"/>
    <w:rsid w:val="00CD31A9"/>
    <w:rsid w:val="00CE02D9"/>
    <w:rsid w:val="00CE3258"/>
    <w:rsid w:val="00CE4E05"/>
    <w:rsid w:val="00D20333"/>
    <w:rsid w:val="00D20CA9"/>
    <w:rsid w:val="00D454FA"/>
    <w:rsid w:val="00D52D5B"/>
    <w:rsid w:val="00D57E55"/>
    <w:rsid w:val="00D60BE8"/>
    <w:rsid w:val="00D60F19"/>
    <w:rsid w:val="00D6449A"/>
    <w:rsid w:val="00DA3E45"/>
    <w:rsid w:val="00DA45E3"/>
    <w:rsid w:val="00DB1532"/>
    <w:rsid w:val="00DE1ADF"/>
    <w:rsid w:val="00DE379E"/>
    <w:rsid w:val="00E031BC"/>
    <w:rsid w:val="00E11B20"/>
    <w:rsid w:val="00E91099"/>
    <w:rsid w:val="00E92C4D"/>
    <w:rsid w:val="00E948E7"/>
    <w:rsid w:val="00EA3965"/>
    <w:rsid w:val="00EA4568"/>
    <w:rsid w:val="00EA4F82"/>
    <w:rsid w:val="00EC19BC"/>
    <w:rsid w:val="00ED1CCA"/>
    <w:rsid w:val="00ED4E24"/>
    <w:rsid w:val="00F14CE0"/>
    <w:rsid w:val="00F2139E"/>
    <w:rsid w:val="00F335D1"/>
    <w:rsid w:val="00F35B36"/>
    <w:rsid w:val="00F4016B"/>
    <w:rsid w:val="00F42B8E"/>
    <w:rsid w:val="00F70A11"/>
    <w:rsid w:val="00F7106D"/>
    <w:rsid w:val="00F81AD9"/>
    <w:rsid w:val="00F847FA"/>
    <w:rsid w:val="00F85218"/>
    <w:rsid w:val="00F92C0B"/>
    <w:rsid w:val="00FA356D"/>
    <w:rsid w:val="00FD04E5"/>
    <w:rsid w:val="00FD30F6"/>
    <w:rsid w:val="00FD3CD3"/>
    <w:rsid w:val="00FF6C7C"/>
    <w:rsid w:val="00FF6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9DF2"/>
  <w15:docId w15:val="{32C548A3-8300-4D3A-85C7-B49214FE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pPr>
      <w:ind w:left="479"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982C16"/>
    <w:rPr>
      <w:color w:val="0000FF" w:themeColor="hyperlink"/>
      <w:u w:val="single"/>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802CE4"/>
    <w:rPr>
      <w:rFonts w:ascii="Cambria" w:eastAsia="Cambria" w:hAnsi="Cambria" w:cs="Cambria"/>
      <w:lang w:val="pl-PL"/>
    </w:rPr>
  </w:style>
  <w:style w:type="paragraph" w:styleId="Nagwek">
    <w:name w:val="header"/>
    <w:basedOn w:val="Normalny"/>
    <w:link w:val="NagwekZnak"/>
    <w:uiPriority w:val="99"/>
    <w:unhideWhenUsed/>
    <w:rsid w:val="00D60F19"/>
    <w:pPr>
      <w:tabs>
        <w:tab w:val="center" w:pos="4536"/>
        <w:tab w:val="right" w:pos="9072"/>
      </w:tabs>
    </w:pPr>
  </w:style>
  <w:style w:type="character" w:customStyle="1" w:styleId="NagwekZnak">
    <w:name w:val="Nagłówek Znak"/>
    <w:basedOn w:val="Domylnaczcionkaakapitu"/>
    <w:link w:val="Nagwek"/>
    <w:uiPriority w:val="99"/>
    <w:rsid w:val="00D60F19"/>
    <w:rPr>
      <w:rFonts w:ascii="Cambria" w:eastAsia="Cambria" w:hAnsi="Cambria" w:cs="Cambria"/>
      <w:lang w:val="pl-PL"/>
    </w:rPr>
  </w:style>
  <w:style w:type="paragraph" w:styleId="Stopka">
    <w:name w:val="footer"/>
    <w:basedOn w:val="Normalny"/>
    <w:link w:val="StopkaZnak"/>
    <w:uiPriority w:val="99"/>
    <w:unhideWhenUsed/>
    <w:rsid w:val="00D60F19"/>
    <w:pPr>
      <w:tabs>
        <w:tab w:val="center" w:pos="4536"/>
        <w:tab w:val="right" w:pos="9072"/>
      </w:tabs>
    </w:pPr>
  </w:style>
  <w:style w:type="character" w:customStyle="1" w:styleId="StopkaZnak">
    <w:name w:val="Stopka Znak"/>
    <w:basedOn w:val="Domylnaczcionkaakapitu"/>
    <w:link w:val="Stopka"/>
    <w:rsid w:val="00D60F19"/>
    <w:rPr>
      <w:rFonts w:ascii="Cambria" w:eastAsia="Cambria" w:hAnsi="Cambria" w:cs="Cambria"/>
      <w:lang w:val="pl-PL"/>
    </w:rPr>
  </w:style>
  <w:style w:type="paragraph" w:styleId="Tekstprzypisudolnego">
    <w:name w:val="footnote text"/>
    <w:basedOn w:val="Normalny"/>
    <w:link w:val="TekstprzypisudolnegoZnak"/>
    <w:uiPriority w:val="99"/>
    <w:unhideWhenUsed/>
    <w:rsid w:val="00D60F19"/>
    <w:rPr>
      <w:sz w:val="20"/>
      <w:szCs w:val="20"/>
    </w:rPr>
  </w:style>
  <w:style w:type="character" w:customStyle="1" w:styleId="TekstprzypisudolnegoZnak">
    <w:name w:val="Tekst przypisu dolnego Znak"/>
    <w:basedOn w:val="Domylnaczcionkaakapitu"/>
    <w:link w:val="Tekstprzypisudolnego"/>
    <w:uiPriority w:val="99"/>
    <w:qFormat/>
    <w:rsid w:val="00D60F19"/>
    <w:rPr>
      <w:rFonts w:ascii="Cambria" w:eastAsia="Cambria" w:hAnsi="Cambria" w:cs="Cambria"/>
      <w:sz w:val="20"/>
      <w:szCs w:val="20"/>
      <w:lang w:val="pl-PL"/>
    </w:rPr>
  </w:style>
  <w:style w:type="character" w:styleId="Odwoanieprzypisudolnego">
    <w:name w:val="footnote reference"/>
    <w:basedOn w:val="Domylnaczcionkaakapitu"/>
    <w:uiPriority w:val="99"/>
    <w:semiHidden/>
    <w:unhideWhenUsed/>
    <w:rsid w:val="00D60F19"/>
    <w:rPr>
      <w:vertAlign w:val="superscript"/>
    </w:rPr>
  </w:style>
  <w:style w:type="paragraph" w:customStyle="1" w:styleId="Default">
    <w:name w:val="Default"/>
    <w:rsid w:val="00D60F19"/>
    <w:pPr>
      <w:widowControl/>
      <w:adjustRightInd w:val="0"/>
    </w:pPr>
    <w:rPr>
      <w:rFonts w:ascii="Arial" w:eastAsia="Calibri" w:hAnsi="Arial" w:cs="Arial"/>
      <w:color w:val="000000"/>
      <w:sz w:val="24"/>
      <w:szCs w:val="24"/>
      <w:lang w:val="pl-PL"/>
    </w:rPr>
  </w:style>
  <w:style w:type="character" w:customStyle="1" w:styleId="Znakiprzypiswdolnych">
    <w:name w:val="Znaki przypisów dolnych"/>
    <w:rsid w:val="00D60F19"/>
    <w:rPr>
      <w:vertAlign w:val="superscript"/>
    </w:rPr>
  </w:style>
  <w:style w:type="paragraph" w:styleId="Tekstdymka">
    <w:name w:val="Balloon Text"/>
    <w:basedOn w:val="Normalny"/>
    <w:link w:val="TekstdymkaZnak"/>
    <w:uiPriority w:val="99"/>
    <w:semiHidden/>
    <w:unhideWhenUsed/>
    <w:rsid w:val="00B34B86"/>
    <w:rPr>
      <w:rFonts w:ascii="Tahoma" w:hAnsi="Tahoma" w:cs="Tahoma"/>
      <w:sz w:val="16"/>
      <w:szCs w:val="16"/>
    </w:rPr>
  </w:style>
  <w:style w:type="character" w:customStyle="1" w:styleId="TekstdymkaZnak">
    <w:name w:val="Tekst dymka Znak"/>
    <w:basedOn w:val="Domylnaczcionkaakapitu"/>
    <w:link w:val="Tekstdymka"/>
    <w:uiPriority w:val="99"/>
    <w:semiHidden/>
    <w:rsid w:val="00B34B86"/>
    <w:rPr>
      <w:rFonts w:ascii="Tahoma" w:eastAsia="Cambria" w:hAnsi="Tahoma" w:cs="Tahoma"/>
      <w:sz w:val="16"/>
      <w:szCs w:val="16"/>
      <w:lang w:val="pl-PL"/>
    </w:rPr>
  </w:style>
  <w:style w:type="character" w:styleId="Odwoaniedokomentarza">
    <w:name w:val="annotation reference"/>
    <w:basedOn w:val="Domylnaczcionkaakapitu"/>
    <w:uiPriority w:val="99"/>
    <w:semiHidden/>
    <w:unhideWhenUsed/>
    <w:rsid w:val="006D526E"/>
    <w:rPr>
      <w:sz w:val="16"/>
      <w:szCs w:val="16"/>
    </w:rPr>
  </w:style>
  <w:style w:type="paragraph" w:styleId="Tekstkomentarza">
    <w:name w:val="annotation text"/>
    <w:basedOn w:val="Normalny"/>
    <w:link w:val="TekstkomentarzaZnak"/>
    <w:uiPriority w:val="99"/>
    <w:unhideWhenUsed/>
    <w:rsid w:val="006D526E"/>
    <w:rPr>
      <w:sz w:val="20"/>
      <w:szCs w:val="20"/>
    </w:rPr>
  </w:style>
  <w:style w:type="character" w:customStyle="1" w:styleId="TekstkomentarzaZnak">
    <w:name w:val="Tekst komentarza Znak"/>
    <w:basedOn w:val="Domylnaczcionkaakapitu"/>
    <w:link w:val="Tekstkomentarza"/>
    <w:uiPriority w:val="99"/>
    <w:rsid w:val="006D526E"/>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6D526E"/>
    <w:rPr>
      <w:b/>
      <w:bCs/>
    </w:rPr>
  </w:style>
  <w:style w:type="character" w:customStyle="1" w:styleId="TematkomentarzaZnak">
    <w:name w:val="Temat komentarza Znak"/>
    <w:basedOn w:val="TekstkomentarzaZnak"/>
    <w:link w:val="Tematkomentarza"/>
    <w:uiPriority w:val="99"/>
    <w:semiHidden/>
    <w:rsid w:val="006D526E"/>
    <w:rPr>
      <w:rFonts w:ascii="Cambria" w:eastAsia="Cambria" w:hAnsi="Cambria" w:cs="Cambria"/>
      <w:b/>
      <w:bCs/>
      <w:sz w:val="20"/>
      <w:szCs w:val="20"/>
      <w:lang w:val="pl-PL"/>
    </w:rPr>
  </w:style>
  <w:style w:type="paragraph" w:styleId="Poprawka">
    <w:name w:val="Revision"/>
    <w:hidden/>
    <w:uiPriority w:val="99"/>
    <w:semiHidden/>
    <w:rsid w:val="001F6E50"/>
    <w:pPr>
      <w:widowControl/>
      <w:autoSpaceDE/>
      <w:autoSpaceDN/>
    </w:pPr>
    <w:rPr>
      <w:rFonts w:ascii="Cambria" w:eastAsia="Cambria" w:hAnsi="Cambria" w:cs="Cambria"/>
      <w:lang w:val="pl-PL"/>
    </w:rPr>
  </w:style>
  <w:style w:type="paragraph" w:customStyle="1" w:styleId="Standarduser">
    <w:name w:val="Standard (user)"/>
    <w:rsid w:val="00231847"/>
    <w:pPr>
      <w:suppressAutoHyphens/>
      <w:autoSpaceDE/>
      <w:textAlignment w:val="baseline"/>
    </w:pPr>
    <w:rPr>
      <w:rFonts w:ascii="Times New Roman" w:eastAsia="Times New Roman" w:hAnsi="Times New Roman" w:cs="Arial Unicode MS"/>
      <w:color w:val="000000"/>
      <w:kern w:val="3"/>
      <w:sz w:val="24"/>
      <w:szCs w:val="24"/>
      <w:lang w:eastAsia="zh-CN" w:bidi="en-US"/>
    </w:rPr>
  </w:style>
  <w:style w:type="paragraph" w:styleId="NormalnyWeb">
    <w:name w:val="Normal (Web)"/>
    <w:basedOn w:val="Normalny"/>
    <w:uiPriority w:val="99"/>
    <w:unhideWhenUsed/>
    <w:rsid w:val="00C859F4"/>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3561B-B6BC-4206-912F-C8DB91C6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29</Pages>
  <Words>8433</Words>
  <Characters>50603</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Konto Microsoft</dc:creator>
  <cp:lastModifiedBy>Aleksandra Belniak</cp:lastModifiedBy>
  <cp:revision>5</cp:revision>
  <cp:lastPrinted>2025-05-27T11:22:00Z</cp:lastPrinted>
  <dcterms:created xsi:type="dcterms:W3CDTF">2025-05-27T11:22:00Z</dcterms:created>
  <dcterms:modified xsi:type="dcterms:W3CDTF">2025-06-05T07:34:00Z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2024-01-19T00:00:00Z</vt:filetime>
  </property>
  <property fmtid="{D5CDD505-2E9C-101B-9397-08002B2CF9AE}" pid="3" name="Creator">
    <vt:lpwstr>Microsoft® Word 2019</vt:lpwstr>
  </property>
  <property fmtid="{D5CDD505-2E9C-101B-9397-08002B2CF9AE}" pid="4" name="LastSaved">
    <vt:filetime>2024-01-27T00:00:00Z</vt:filetime>
  </property>
  <property fmtid="{D5CDD505-2E9C-101B-9397-08002B2CF9AE}" pid="5" name="Producer">
    <vt:lpwstr>Microsoft® Word 2019</vt:lpwstr>
  </property>
</Properties>
</file>